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ascii="Times New Roman"/>
          <w:sz w:val="20"/>
        </w:rPr>
      </w:pPr>
    </w:p>
    <w:p>
      <w:pPr>
        <w:pStyle w:val="3"/>
        <w:spacing w:line="691" w:lineRule="exact"/>
      </w:pPr>
      <w:r>
        <w:t>重庆市合川区科学技术协会</w:t>
      </w:r>
    </w:p>
    <w:p>
      <w:pPr>
        <w:spacing w:before="32" w:line="184" w:lineRule="auto"/>
        <w:ind w:left="275" w:right="258" w:firstLine="0"/>
        <w:jc w:val="center"/>
        <w:rPr>
          <w:rFonts w:hint="eastAsia" w:ascii="方正小标宋_GBK" w:eastAsia="方正小标宋_GBK"/>
          <w:w w:val="95"/>
          <w:sz w:val="44"/>
        </w:rPr>
      </w:pPr>
      <w:r>
        <w:rPr>
          <w:rFonts w:hint="eastAsia" w:ascii="方正小标宋_GBK" w:eastAsia="方正小标宋_GBK"/>
          <w:spacing w:val="15"/>
          <w:w w:val="95"/>
          <w:sz w:val="44"/>
        </w:rPr>
        <w:t>关于开展</w:t>
      </w:r>
      <w:r>
        <w:rPr>
          <w:rFonts w:ascii="Times New Roman" w:eastAsia="Times New Roman"/>
          <w:w w:val="95"/>
          <w:sz w:val="44"/>
        </w:rPr>
        <w:t>2022</w:t>
      </w:r>
      <w:r>
        <w:rPr>
          <w:rFonts w:hint="eastAsia" w:ascii="方正小标宋_GBK" w:eastAsia="方正小标宋_GBK"/>
          <w:w w:val="95"/>
          <w:sz w:val="44"/>
        </w:rPr>
        <w:t>年度产学研合作项目申报工作的</w:t>
      </w:r>
    </w:p>
    <w:p>
      <w:pPr>
        <w:spacing w:before="32" w:line="184" w:lineRule="auto"/>
        <w:ind w:left="275" w:right="258" w:firstLine="0"/>
        <w:jc w:val="center"/>
        <w:rPr>
          <w:rFonts w:hint="eastAsia" w:ascii="方正小标宋_GBK" w:eastAsia="方正小标宋_GBK"/>
          <w:sz w:val="44"/>
        </w:rPr>
      </w:pPr>
      <w:bookmarkStart w:id="0" w:name="_GoBack"/>
      <w:bookmarkEnd w:id="0"/>
      <w:r>
        <w:rPr>
          <w:rFonts w:hint="eastAsia" w:ascii="方正小标宋_GBK" w:eastAsia="方正小标宋_GBK"/>
          <w:sz w:val="44"/>
        </w:rPr>
        <w:t>通知</w:t>
      </w:r>
    </w:p>
    <w:p>
      <w:pPr>
        <w:pStyle w:val="5"/>
        <w:spacing w:before="8"/>
        <w:rPr>
          <w:rFonts w:ascii="方正小标宋_GBK"/>
          <w:sz w:val="36"/>
        </w:rPr>
      </w:pPr>
    </w:p>
    <w:p>
      <w:pPr>
        <w:pStyle w:val="5"/>
        <w:spacing w:line="280" w:lineRule="auto"/>
        <w:ind w:left="268" w:right="266"/>
      </w:pPr>
      <w:r>
        <w:rPr>
          <w:w w:val="95"/>
        </w:rPr>
        <w:t>区级学会（协会、联合会</w:t>
      </w:r>
      <w:r>
        <w:rPr>
          <w:spacing w:val="-161"/>
          <w:w w:val="95"/>
        </w:rPr>
        <w:t>）</w:t>
      </w:r>
      <w:r>
        <w:rPr>
          <w:w w:val="95"/>
        </w:rPr>
        <w:t>、基层科协、在合高校、在合企业及有</w:t>
      </w:r>
      <w:r>
        <w:t>关单位：</w:t>
      </w:r>
    </w:p>
    <w:p>
      <w:pPr>
        <w:pStyle w:val="5"/>
        <w:spacing w:line="280" w:lineRule="auto"/>
        <w:ind w:left="268" w:right="266" w:firstLine="631"/>
        <w:jc w:val="both"/>
      </w:pPr>
      <w:r>
        <w:rPr>
          <w:w w:val="95"/>
        </w:rPr>
        <w:t>为支持和鼓励区内企业与区内外高校、科研院所开展产学研</w:t>
      </w:r>
      <w:r>
        <w:rPr>
          <w:spacing w:val="1"/>
          <w:w w:val="95"/>
        </w:rPr>
        <w:t xml:space="preserve"> </w:t>
      </w:r>
      <w:r>
        <w:rPr>
          <w:w w:val="95"/>
        </w:rPr>
        <w:t>合作，促进资源优势互补，探索科技经济融合发展新模式，助推</w:t>
      </w:r>
      <w:r>
        <w:rPr>
          <w:spacing w:val="1"/>
          <w:w w:val="95"/>
        </w:rPr>
        <w:t xml:space="preserve"> </w:t>
      </w:r>
      <w:r>
        <w:rPr>
          <w:spacing w:val="-2"/>
        </w:rPr>
        <w:t>我区经济社会创新驱动发展</w:t>
      </w:r>
      <w:r>
        <w:rPr>
          <w:rFonts w:ascii="Times New Roman" w:eastAsia="Times New Roman"/>
          <w:spacing w:val="9"/>
        </w:rPr>
        <w:t xml:space="preserve">, </w:t>
      </w:r>
      <w:r>
        <w:fldChar w:fldCharType="begin"/>
      </w:r>
      <w:r>
        <w:instrText xml:space="preserve"> HYPERLINK "http://www.baidu.com/link?url=lzDY9_siERpRJLF3yB48ViRmzKNrWlE51vKbzq6qdoxKhGs_M7orz3e0quo-E0YF6vZcKGL-uDAV3KUh3Mp2kK" \h </w:instrText>
      </w:r>
      <w:r>
        <w:fldChar w:fldCharType="separate"/>
      </w:r>
      <w:r>
        <w:rPr>
          <w:spacing w:val="-1"/>
        </w:rPr>
        <w:t>以优异成绩迎接党的二十大胜利召</w:t>
      </w:r>
      <w:r>
        <w:rPr>
          <w:spacing w:val="-1"/>
        </w:rPr>
        <w:fldChar w:fldCharType="end"/>
      </w:r>
      <w:r>
        <w:rPr>
          <w:spacing w:val="-2"/>
          <w:w w:val="95"/>
        </w:rPr>
        <w:t>开。区科协决定开展</w:t>
      </w:r>
      <w:r>
        <w:rPr>
          <w:rFonts w:ascii="Times New Roman" w:eastAsia="Times New Roman"/>
          <w:w w:val="95"/>
        </w:rPr>
        <w:t>2022</w:t>
      </w:r>
      <w:r>
        <w:rPr>
          <w:spacing w:val="-6"/>
          <w:w w:val="95"/>
        </w:rPr>
        <w:t>年度产学研用合作项目申报工作，具体</w:t>
      </w:r>
      <w:r>
        <w:t>事项通知如下：</w:t>
      </w:r>
    </w:p>
    <w:p>
      <w:pPr>
        <w:pStyle w:val="5"/>
        <w:spacing w:before="67"/>
        <w:ind w:left="897"/>
        <w:rPr>
          <w:rFonts w:hint="eastAsia" w:ascii="宋体" w:eastAsia="宋体"/>
        </w:rPr>
      </w:pPr>
      <w:r>
        <w:rPr>
          <w:rFonts w:hint="eastAsia" w:ascii="宋体" w:eastAsia="宋体"/>
        </w:rPr>
        <w:t>一、申报项目类别</w:t>
      </w:r>
    </w:p>
    <w:p>
      <w:pPr>
        <w:pStyle w:val="4"/>
        <w:numPr>
          <w:ilvl w:val="0"/>
          <w:numId w:val="1"/>
        </w:numPr>
        <w:tabs>
          <w:tab w:val="left" w:pos="1294"/>
        </w:tabs>
        <w:spacing w:before="150" w:after="0" w:line="240" w:lineRule="auto"/>
        <w:ind w:left="1293" w:right="0" w:hanging="394"/>
        <w:jc w:val="both"/>
      </w:pPr>
      <w:r>
        <w:t>国家级产学研合作项目。</w:t>
      </w:r>
    </w:p>
    <w:p>
      <w:pPr>
        <w:pStyle w:val="5"/>
        <w:spacing w:before="85" w:line="280" w:lineRule="auto"/>
        <w:ind w:left="268" w:right="108" w:firstLine="631"/>
        <w:jc w:val="both"/>
      </w:pPr>
      <w:r>
        <w:rPr>
          <w:spacing w:val="-16"/>
          <w:w w:val="95"/>
        </w:rPr>
        <w:t>项目说明：区级学会</w:t>
      </w:r>
      <w:r>
        <w:rPr>
          <w:w w:val="95"/>
        </w:rPr>
        <w:t>（</w:t>
      </w:r>
      <w:r>
        <w:rPr>
          <w:spacing w:val="-13"/>
          <w:w w:val="95"/>
        </w:rPr>
        <w:t>协会、联合会</w:t>
      </w:r>
      <w:r>
        <w:rPr>
          <w:spacing w:val="-161"/>
          <w:w w:val="95"/>
        </w:rPr>
        <w:t>）</w:t>
      </w:r>
      <w:r>
        <w:rPr>
          <w:spacing w:val="-15"/>
          <w:w w:val="95"/>
        </w:rPr>
        <w:t>、基层科协、在合高校、</w:t>
      </w:r>
      <w:r>
        <w:rPr>
          <w:spacing w:val="-1"/>
        </w:rPr>
        <w:t>在合企业等与全国性学会</w:t>
      </w:r>
      <w:r>
        <w:t>（协会）或重庆市外重点大学或国家级科研院（所）的合作项目。</w:t>
      </w:r>
    </w:p>
    <w:p>
      <w:pPr>
        <w:pStyle w:val="5"/>
        <w:spacing w:line="507" w:lineRule="exact"/>
        <w:ind w:left="900"/>
        <w:jc w:val="both"/>
      </w:pPr>
      <w:r>
        <w:t>项目数量：</w:t>
      </w:r>
      <w:r>
        <w:rPr>
          <w:rFonts w:ascii="Times New Roman" w:eastAsia="Times New Roman"/>
        </w:rPr>
        <w:t>1</w:t>
      </w:r>
      <w:r>
        <w:t>项。</w:t>
      </w:r>
    </w:p>
    <w:p>
      <w:pPr>
        <w:pStyle w:val="5"/>
        <w:spacing w:before="85"/>
        <w:ind w:left="900"/>
        <w:jc w:val="both"/>
      </w:pPr>
      <w:r>
        <w:t>资助额度：</w:t>
      </w:r>
      <w:r>
        <w:rPr>
          <w:rFonts w:ascii="Times New Roman" w:eastAsia="Times New Roman"/>
        </w:rPr>
        <w:t>2</w:t>
      </w:r>
      <w:r>
        <w:t>万元</w:t>
      </w:r>
      <w:r>
        <w:rPr>
          <w:rFonts w:ascii="Times New Roman" w:eastAsia="Times New Roman"/>
        </w:rPr>
        <w:t>/</w:t>
      </w:r>
      <w:r>
        <w:t>项。</w:t>
      </w:r>
    </w:p>
    <w:p>
      <w:pPr>
        <w:pStyle w:val="5"/>
        <w:spacing w:before="85" w:line="280" w:lineRule="auto"/>
        <w:ind w:left="268" w:right="108" w:firstLine="631"/>
        <w:jc w:val="both"/>
      </w:pPr>
      <w:r>
        <w:rPr>
          <w:spacing w:val="-16"/>
          <w:w w:val="95"/>
        </w:rPr>
        <w:t>申报对象：区级学会</w:t>
      </w:r>
      <w:r>
        <w:rPr>
          <w:w w:val="95"/>
        </w:rPr>
        <w:t>（</w:t>
      </w:r>
      <w:r>
        <w:rPr>
          <w:spacing w:val="-13"/>
          <w:w w:val="95"/>
        </w:rPr>
        <w:t>协会、联合会</w:t>
      </w:r>
      <w:r>
        <w:rPr>
          <w:spacing w:val="-161"/>
          <w:w w:val="95"/>
        </w:rPr>
        <w:t>）</w:t>
      </w:r>
      <w:r>
        <w:rPr>
          <w:spacing w:val="-15"/>
          <w:w w:val="95"/>
        </w:rPr>
        <w:t>、基层科协、在合高校、</w:t>
      </w:r>
      <w:r>
        <w:rPr>
          <w:spacing w:val="1"/>
          <w:w w:val="95"/>
        </w:rPr>
        <w:t xml:space="preserve"> </w:t>
      </w:r>
      <w:r>
        <w:t>在合企业及有关单位。</w:t>
      </w:r>
    </w:p>
    <w:p>
      <w:pPr>
        <w:pStyle w:val="4"/>
        <w:numPr>
          <w:ilvl w:val="0"/>
          <w:numId w:val="1"/>
        </w:numPr>
        <w:tabs>
          <w:tab w:val="left" w:pos="1294"/>
        </w:tabs>
        <w:spacing w:before="0" w:after="0" w:line="510" w:lineRule="exact"/>
        <w:ind w:left="1293" w:right="0" w:hanging="394"/>
        <w:jc w:val="both"/>
      </w:pPr>
      <w:r>
        <w:t>市级产学研合作项目。</w:t>
      </w:r>
    </w:p>
    <w:p>
      <w:pPr>
        <w:pStyle w:val="5"/>
        <w:spacing w:before="85" w:line="280" w:lineRule="auto"/>
        <w:ind w:left="268" w:right="108" w:firstLine="631"/>
      </w:pPr>
      <w:r>
        <w:rPr>
          <w:spacing w:val="-16"/>
          <w:w w:val="95"/>
        </w:rPr>
        <w:t>项目说明：区级学会</w:t>
      </w:r>
      <w:r>
        <w:rPr>
          <w:w w:val="95"/>
        </w:rPr>
        <w:t>（</w:t>
      </w:r>
      <w:r>
        <w:rPr>
          <w:spacing w:val="-13"/>
          <w:w w:val="95"/>
        </w:rPr>
        <w:t>协会、联合会</w:t>
      </w:r>
      <w:r>
        <w:rPr>
          <w:spacing w:val="-161"/>
          <w:w w:val="95"/>
        </w:rPr>
        <w:t>）</w:t>
      </w:r>
      <w:r>
        <w:rPr>
          <w:spacing w:val="-15"/>
          <w:w w:val="95"/>
        </w:rPr>
        <w:t>、基层科协、在合高校、</w:t>
      </w:r>
      <w:r>
        <w:rPr>
          <w:spacing w:val="-1"/>
        </w:rPr>
        <w:t>在合企业等与重庆市级学会</w:t>
      </w:r>
      <w:r>
        <w:t>（协会）或重庆市内重点大学或市级科研院（所）的合作项目。</w:t>
      </w:r>
    </w:p>
    <w:p>
      <w:pPr>
        <w:pStyle w:val="5"/>
        <w:spacing w:line="507" w:lineRule="exact"/>
        <w:ind w:left="900"/>
      </w:pPr>
      <w:r>
        <w:t>项目数量：</w:t>
      </w:r>
      <w:r>
        <w:rPr>
          <w:rFonts w:ascii="Times New Roman" w:eastAsia="Times New Roman"/>
        </w:rPr>
        <w:t>4</w:t>
      </w:r>
      <w:r>
        <w:t>项。</w:t>
      </w:r>
    </w:p>
    <w:p>
      <w:pPr>
        <w:pStyle w:val="5"/>
        <w:spacing w:before="85"/>
        <w:ind w:left="900"/>
      </w:pPr>
      <w:r>
        <w:t>资助额度：</w:t>
      </w:r>
      <w:r>
        <w:rPr>
          <w:rFonts w:ascii="Times New Roman" w:eastAsia="Times New Roman"/>
        </w:rPr>
        <w:t>1</w:t>
      </w:r>
      <w:r>
        <w:t>万元</w:t>
      </w:r>
      <w:r>
        <w:rPr>
          <w:rFonts w:ascii="Times New Roman" w:eastAsia="Times New Roman"/>
        </w:rPr>
        <w:t>/</w:t>
      </w:r>
      <w:r>
        <w:t>项。</w:t>
      </w:r>
    </w:p>
    <w:p>
      <w:pPr>
        <w:pStyle w:val="5"/>
        <w:spacing w:before="85" w:line="280" w:lineRule="auto"/>
        <w:ind w:left="268" w:right="108" w:firstLine="631"/>
      </w:pPr>
      <w:r>
        <w:rPr>
          <w:spacing w:val="-16"/>
          <w:w w:val="95"/>
        </w:rPr>
        <w:t>申报对象：区级学会</w:t>
      </w:r>
      <w:r>
        <w:rPr>
          <w:w w:val="95"/>
        </w:rPr>
        <w:t>（</w:t>
      </w:r>
      <w:r>
        <w:rPr>
          <w:spacing w:val="-13"/>
          <w:w w:val="95"/>
        </w:rPr>
        <w:t>协会、联合会</w:t>
      </w:r>
      <w:r>
        <w:rPr>
          <w:spacing w:val="-161"/>
          <w:w w:val="95"/>
        </w:rPr>
        <w:t>）</w:t>
      </w:r>
      <w:r>
        <w:rPr>
          <w:spacing w:val="-15"/>
          <w:w w:val="95"/>
        </w:rPr>
        <w:t>、基层科协、在合高校、</w:t>
      </w:r>
      <w:r>
        <w:t>在合企业及有关单位。</w:t>
      </w:r>
    </w:p>
    <w:p>
      <w:pPr>
        <w:pStyle w:val="4"/>
        <w:numPr>
          <w:ilvl w:val="0"/>
          <w:numId w:val="1"/>
        </w:numPr>
        <w:tabs>
          <w:tab w:val="left" w:pos="1294"/>
        </w:tabs>
        <w:spacing w:before="0" w:after="0" w:line="510" w:lineRule="exact"/>
        <w:ind w:left="1293" w:right="0" w:hanging="394"/>
        <w:jc w:val="left"/>
      </w:pPr>
      <w:r>
        <w:t>区级产学研合作项目。</w:t>
      </w:r>
    </w:p>
    <w:p>
      <w:pPr>
        <w:pStyle w:val="5"/>
        <w:spacing w:before="85" w:line="280" w:lineRule="auto"/>
        <w:ind w:left="268" w:right="108" w:firstLine="631"/>
      </w:pPr>
      <w:r>
        <w:rPr>
          <w:spacing w:val="-16"/>
          <w:w w:val="95"/>
        </w:rPr>
        <w:t>项目说明：区级学会</w:t>
      </w:r>
      <w:r>
        <w:rPr>
          <w:w w:val="95"/>
        </w:rPr>
        <w:t>（</w:t>
      </w:r>
      <w:r>
        <w:rPr>
          <w:spacing w:val="-13"/>
          <w:w w:val="95"/>
        </w:rPr>
        <w:t>协会、联合会</w:t>
      </w:r>
      <w:r>
        <w:rPr>
          <w:spacing w:val="-161"/>
          <w:w w:val="95"/>
        </w:rPr>
        <w:t>）</w:t>
      </w:r>
      <w:r>
        <w:rPr>
          <w:spacing w:val="-15"/>
          <w:w w:val="95"/>
        </w:rPr>
        <w:t>、基层科协、在合高校、</w:t>
      </w:r>
      <w:r>
        <w:t>在合企业之间的合作项目。</w:t>
      </w:r>
    </w:p>
    <w:p>
      <w:pPr>
        <w:pStyle w:val="5"/>
        <w:spacing w:line="510" w:lineRule="exact"/>
        <w:ind w:left="900"/>
      </w:pPr>
      <w:r>
        <w:t>项目数量：</w:t>
      </w:r>
      <w:r>
        <w:rPr>
          <w:rFonts w:ascii="Times New Roman" w:eastAsia="Times New Roman"/>
        </w:rPr>
        <w:t>8</w:t>
      </w:r>
      <w:r>
        <w:t>项。</w:t>
      </w:r>
    </w:p>
    <w:p>
      <w:pPr>
        <w:pStyle w:val="5"/>
        <w:spacing w:before="25"/>
        <w:ind w:left="897"/>
      </w:pPr>
      <w:r>
        <w:t>资助额度：</w:t>
      </w:r>
      <w:r>
        <w:rPr>
          <w:rFonts w:ascii="Times New Roman" w:eastAsia="Times New Roman"/>
        </w:rPr>
        <w:t>0.5</w:t>
      </w:r>
      <w:r>
        <w:t>万元</w:t>
      </w:r>
      <w:r>
        <w:rPr>
          <w:rFonts w:ascii="Times New Roman" w:eastAsia="Times New Roman"/>
        </w:rPr>
        <w:t>/</w:t>
      </w:r>
      <w:r>
        <w:t>项。</w:t>
      </w:r>
    </w:p>
    <w:p>
      <w:pPr>
        <w:pStyle w:val="5"/>
        <w:spacing w:before="85" w:line="280" w:lineRule="auto"/>
        <w:ind w:left="268" w:right="108" w:firstLine="631"/>
      </w:pPr>
      <w:r>
        <w:rPr>
          <w:spacing w:val="-16"/>
          <w:w w:val="95"/>
        </w:rPr>
        <w:t>申报对象：区级学会</w:t>
      </w:r>
      <w:r>
        <w:rPr>
          <w:w w:val="95"/>
        </w:rPr>
        <w:t>（</w:t>
      </w:r>
      <w:r>
        <w:rPr>
          <w:spacing w:val="-13"/>
          <w:w w:val="95"/>
        </w:rPr>
        <w:t>协会、联合会</w:t>
      </w:r>
      <w:r>
        <w:rPr>
          <w:spacing w:val="-161"/>
          <w:w w:val="95"/>
        </w:rPr>
        <w:t>）</w:t>
      </w:r>
      <w:r>
        <w:rPr>
          <w:spacing w:val="-15"/>
          <w:w w:val="95"/>
        </w:rPr>
        <w:t>、基层科协、在合高校、</w:t>
      </w:r>
      <w:r>
        <w:t>在合企业及有关单位。</w:t>
      </w:r>
    </w:p>
    <w:p>
      <w:pPr>
        <w:pStyle w:val="5"/>
        <w:spacing w:before="35"/>
        <w:ind w:left="900"/>
        <w:rPr>
          <w:rFonts w:hint="eastAsia" w:ascii="宋体" w:eastAsia="宋体"/>
        </w:rPr>
      </w:pPr>
      <w:r>
        <w:rPr>
          <w:rFonts w:hint="eastAsia" w:ascii="宋体" w:eastAsia="宋体"/>
        </w:rPr>
        <w:t>二、申报要求及注意事项</w:t>
      </w:r>
    </w:p>
    <w:p>
      <w:pPr>
        <w:pStyle w:val="10"/>
        <w:numPr>
          <w:ilvl w:val="0"/>
          <w:numId w:val="2"/>
        </w:numPr>
        <w:tabs>
          <w:tab w:val="left" w:pos="1294"/>
        </w:tabs>
        <w:spacing w:before="150" w:after="0" w:line="280" w:lineRule="auto"/>
        <w:ind w:left="268" w:right="266" w:firstLine="631"/>
        <w:jc w:val="both"/>
        <w:rPr>
          <w:sz w:val="32"/>
        </w:rPr>
      </w:pPr>
      <w:r>
        <w:rPr>
          <w:spacing w:val="-1"/>
          <w:w w:val="95"/>
          <w:sz w:val="32"/>
        </w:rPr>
        <w:t>各单位申报项目为</w:t>
      </w:r>
      <w:r>
        <w:rPr>
          <w:rFonts w:ascii="Times New Roman" w:eastAsia="Times New Roman"/>
          <w:w w:val="95"/>
          <w:sz w:val="32"/>
        </w:rPr>
        <w:t>2022</w:t>
      </w:r>
      <w:r>
        <w:rPr>
          <w:spacing w:val="-4"/>
          <w:w w:val="95"/>
          <w:sz w:val="32"/>
        </w:rPr>
        <w:t>年</w:t>
      </w:r>
      <w:r>
        <w:rPr>
          <w:rFonts w:ascii="Times New Roman" w:eastAsia="Times New Roman"/>
          <w:w w:val="95"/>
          <w:sz w:val="32"/>
        </w:rPr>
        <w:t>1</w:t>
      </w:r>
      <w:r>
        <w:rPr>
          <w:w w:val="95"/>
          <w:sz w:val="32"/>
        </w:rPr>
        <w:t>月以来已实施完毕项目，或</w:t>
      </w:r>
      <w:r>
        <w:rPr>
          <w:spacing w:val="-1"/>
          <w:w w:val="95"/>
          <w:sz w:val="32"/>
        </w:rPr>
        <w:t>正在实施和拟实施并能于</w:t>
      </w:r>
      <w:r>
        <w:rPr>
          <w:rFonts w:ascii="Times New Roman" w:eastAsia="Times New Roman"/>
          <w:w w:val="95"/>
          <w:sz w:val="32"/>
        </w:rPr>
        <w:t>2022</w:t>
      </w:r>
      <w:r>
        <w:rPr>
          <w:spacing w:val="-4"/>
          <w:w w:val="95"/>
          <w:sz w:val="32"/>
        </w:rPr>
        <w:t>年</w:t>
      </w:r>
      <w:r>
        <w:rPr>
          <w:rFonts w:ascii="Times New Roman" w:eastAsia="Times New Roman"/>
          <w:w w:val="95"/>
          <w:sz w:val="32"/>
        </w:rPr>
        <w:t>10</w:t>
      </w:r>
      <w:r>
        <w:rPr>
          <w:spacing w:val="-4"/>
          <w:w w:val="95"/>
          <w:sz w:val="32"/>
        </w:rPr>
        <w:t>月</w:t>
      </w:r>
      <w:r>
        <w:rPr>
          <w:rFonts w:ascii="Times New Roman" w:eastAsia="Times New Roman"/>
          <w:w w:val="95"/>
          <w:sz w:val="32"/>
        </w:rPr>
        <w:t>20</w:t>
      </w:r>
      <w:r>
        <w:rPr>
          <w:spacing w:val="-18"/>
          <w:w w:val="95"/>
          <w:sz w:val="32"/>
        </w:rPr>
        <w:t>日前完成的项目，且内</w:t>
      </w:r>
      <w:r>
        <w:rPr>
          <w:sz w:val="32"/>
        </w:rPr>
        <w:t>容真实</w:t>
      </w:r>
      <w:r>
        <w:rPr>
          <w:rFonts w:hint="eastAsia"/>
          <w:sz w:val="32"/>
          <w:lang w:eastAsia="zh-CN"/>
        </w:rPr>
        <w:t>、</w:t>
      </w:r>
      <w:r>
        <w:rPr>
          <w:sz w:val="32"/>
        </w:rPr>
        <w:t>预算合理、有预期成果。</w:t>
      </w:r>
    </w:p>
    <w:p>
      <w:pPr>
        <w:pStyle w:val="10"/>
        <w:numPr>
          <w:ilvl w:val="0"/>
          <w:numId w:val="2"/>
        </w:numPr>
        <w:tabs>
          <w:tab w:val="left" w:pos="1294"/>
        </w:tabs>
        <w:spacing w:before="0" w:after="0" w:line="280" w:lineRule="auto"/>
        <w:ind w:left="268" w:right="266" w:firstLine="631"/>
        <w:jc w:val="both"/>
        <w:rPr>
          <w:sz w:val="32"/>
        </w:rPr>
      </w:pPr>
      <w:r>
        <w:rPr>
          <w:spacing w:val="-9"/>
          <w:sz w:val="32"/>
        </w:rPr>
        <w:t>各申报单位填写《合川区科学技术协会项目申报表》</w:t>
      </w:r>
      <w:r>
        <w:rPr>
          <w:spacing w:val="-1"/>
          <w:sz w:val="32"/>
        </w:rPr>
        <w:t>（附</w:t>
      </w:r>
      <w:r>
        <w:rPr>
          <w:w w:val="99"/>
          <w:sz w:val="32"/>
        </w:rPr>
        <w:t>件</w:t>
      </w:r>
      <w:r>
        <w:rPr>
          <w:spacing w:val="-68"/>
          <w:sz w:val="32"/>
        </w:rPr>
        <w:t xml:space="preserve"> </w:t>
      </w:r>
      <w:r>
        <w:rPr>
          <w:rFonts w:ascii="Times New Roman" w:eastAsia="Times New Roman"/>
          <w:spacing w:val="-2"/>
          <w:w w:val="99"/>
          <w:sz w:val="32"/>
        </w:rPr>
        <w:t>1</w:t>
      </w:r>
      <w:r>
        <w:rPr>
          <w:spacing w:val="-163"/>
          <w:w w:val="99"/>
          <w:sz w:val="32"/>
        </w:rPr>
        <w:t>）</w:t>
      </w:r>
      <w:r>
        <w:rPr>
          <w:spacing w:val="-15"/>
          <w:w w:val="99"/>
          <w:sz w:val="32"/>
        </w:rPr>
        <w:t>，于</w:t>
      </w:r>
      <w:r>
        <w:rPr>
          <w:spacing w:val="-66"/>
          <w:sz w:val="32"/>
        </w:rPr>
        <w:t xml:space="preserve"> </w:t>
      </w:r>
      <w:r>
        <w:rPr>
          <w:rFonts w:ascii="Times New Roman" w:eastAsia="Times New Roman"/>
          <w:spacing w:val="-2"/>
          <w:w w:val="99"/>
          <w:sz w:val="32"/>
        </w:rPr>
        <w:t>202</w:t>
      </w:r>
      <w:r>
        <w:rPr>
          <w:rFonts w:ascii="Times New Roman" w:eastAsia="Times New Roman"/>
          <w:w w:val="99"/>
          <w:sz w:val="32"/>
        </w:rPr>
        <w:t>2</w:t>
      </w:r>
      <w:r>
        <w:rPr>
          <w:w w:val="99"/>
          <w:sz w:val="32"/>
        </w:rPr>
        <w:t>年</w:t>
      </w:r>
      <w:r>
        <w:rPr>
          <w:rFonts w:ascii="Times New Roman" w:eastAsia="Times New Roman"/>
          <w:w w:val="99"/>
          <w:sz w:val="32"/>
        </w:rPr>
        <w:t>5</w:t>
      </w:r>
      <w:r>
        <w:rPr>
          <w:w w:val="99"/>
          <w:sz w:val="32"/>
        </w:rPr>
        <w:t>月</w:t>
      </w:r>
      <w:r>
        <w:rPr>
          <w:rFonts w:ascii="Times New Roman" w:eastAsia="Times New Roman"/>
          <w:spacing w:val="-2"/>
          <w:w w:val="99"/>
          <w:sz w:val="32"/>
        </w:rPr>
        <w:t>2</w:t>
      </w:r>
      <w:r>
        <w:rPr>
          <w:rFonts w:ascii="Times New Roman" w:eastAsia="Times New Roman"/>
          <w:w w:val="99"/>
          <w:sz w:val="32"/>
        </w:rPr>
        <w:t>5</w:t>
      </w:r>
      <w:r>
        <w:rPr>
          <w:spacing w:val="-11"/>
          <w:w w:val="99"/>
          <w:sz w:val="32"/>
        </w:rPr>
        <w:t>日前将《项目申报表》原件一式两份报</w:t>
      </w:r>
      <w:r>
        <w:rPr>
          <w:sz w:val="32"/>
        </w:rPr>
        <w:t>送</w:t>
      </w:r>
    </w:p>
    <w:p>
      <w:pPr>
        <w:pStyle w:val="10"/>
        <w:numPr>
          <w:numId w:val="0"/>
        </w:numPr>
        <w:tabs>
          <w:tab w:val="left" w:pos="1294"/>
        </w:tabs>
        <w:spacing w:before="0" w:after="0" w:line="280" w:lineRule="auto"/>
        <w:ind w:left="319" w:leftChars="145" w:right="266" w:rightChars="0" w:firstLine="0" w:firstLineChars="0"/>
        <w:jc w:val="both"/>
        <w:rPr>
          <w:sz w:val="32"/>
        </w:rPr>
      </w:pPr>
      <w:r>
        <w:rPr>
          <w:sz w:val="32"/>
        </w:rPr>
        <w:t>区科协科技服务中心，同时将申报表电子件报送至邮箱</w:t>
      </w:r>
      <w:r>
        <w:fldChar w:fldCharType="begin"/>
      </w:r>
      <w:r>
        <w:instrText xml:space="preserve"> HYPERLINK "mailto:cqhckx@163.com" \h </w:instrText>
      </w:r>
      <w:r>
        <w:fldChar w:fldCharType="separate"/>
      </w:r>
      <w:r>
        <w:rPr>
          <w:rFonts w:ascii="Times New Roman" w:eastAsia="Times New Roman"/>
          <w:sz w:val="32"/>
        </w:rPr>
        <w:t>cqhckx@163.com</w:t>
      </w:r>
      <w:r>
        <w:rPr>
          <w:rFonts w:ascii="Times New Roman" w:eastAsia="Times New Roman"/>
          <w:sz w:val="32"/>
        </w:rPr>
        <w:fldChar w:fldCharType="end"/>
      </w:r>
      <w:r>
        <w:rPr>
          <w:sz w:val="32"/>
        </w:rPr>
        <w:t>，逾期不予受理。</w:t>
      </w:r>
    </w:p>
    <w:p>
      <w:pPr>
        <w:pStyle w:val="10"/>
        <w:numPr>
          <w:ilvl w:val="0"/>
          <w:numId w:val="2"/>
        </w:numPr>
        <w:tabs>
          <w:tab w:val="left" w:pos="1301"/>
        </w:tabs>
        <w:spacing w:before="0" w:after="0" w:line="280" w:lineRule="auto"/>
        <w:ind w:left="268" w:right="269" w:firstLine="638"/>
        <w:jc w:val="both"/>
        <w:rPr>
          <w:sz w:val="32"/>
        </w:rPr>
      </w:pPr>
      <w:r>
        <w:rPr>
          <w:spacing w:val="6"/>
          <w:w w:val="95"/>
          <w:sz w:val="32"/>
        </w:rPr>
        <w:t>确定为</w:t>
      </w:r>
      <w:r>
        <w:rPr>
          <w:rFonts w:ascii="Times New Roman" w:eastAsia="Times New Roman"/>
          <w:w w:val="95"/>
          <w:sz w:val="32"/>
        </w:rPr>
        <w:t>2022</w:t>
      </w:r>
      <w:r>
        <w:rPr>
          <w:w w:val="95"/>
          <w:sz w:val="32"/>
        </w:rPr>
        <w:t>年度产学研用合作项目的，将在合川区科协微信公众号上予以公示，并通知各项目承担单位签定《合川区科</w:t>
      </w:r>
      <w:r>
        <w:rPr>
          <w:spacing w:val="-21"/>
          <w:w w:val="99"/>
          <w:sz w:val="32"/>
        </w:rPr>
        <w:t>学技术协会项目合同书》</w:t>
      </w:r>
      <w:r>
        <w:rPr>
          <w:spacing w:val="-3"/>
          <w:w w:val="99"/>
          <w:sz w:val="32"/>
        </w:rPr>
        <w:t>（附件</w:t>
      </w:r>
      <w:r>
        <w:rPr>
          <w:rFonts w:ascii="Times New Roman" w:eastAsia="Times New Roman"/>
          <w:spacing w:val="-2"/>
          <w:w w:val="99"/>
          <w:sz w:val="32"/>
        </w:rPr>
        <w:t>2</w:t>
      </w:r>
      <w:r>
        <w:rPr>
          <w:spacing w:val="-161"/>
          <w:w w:val="99"/>
          <w:sz w:val="32"/>
        </w:rPr>
        <w:t>）</w:t>
      </w:r>
      <w:r>
        <w:rPr>
          <w:spacing w:val="-5"/>
          <w:w w:val="99"/>
          <w:sz w:val="32"/>
        </w:rPr>
        <w:t>，具体要求按照《合川区科学</w:t>
      </w:r>
      <w:r>
        <w:rPr>
          <w:sz w:val="32"/>
        </w:rPr>
        <w:t>技术协会项目管理办法（试行）的通知》规定执行。</w:t>
      </w:r>
    </w:p>
    <w:p>
      <w:pPr>
        <w:pStyle w:val="10"/>
        <w:numPr>
          <w:ilvl w:val="0"/>
          <w:numId w:val="2"/>
        </w:numPr>
        <w:tabs>
          <w:tab w:val="left" w:pos="1301"/>
        </w:tabs>
        <w:spacing w:before="0" w:after="0" w:line="280" w:lineRule="auto"/>
        <w:ind w:left="268" w:right="266" w:firstLine="638"/>
        <w:jc w:val="both"/>
        <w:rPr>
          <w:sz w:val="32"/>
        </w:rPr>
      </w:pPr>
      <w:r>
        <w:rPr>
          <w:spacing w:val="4"/>
          <w:w w:val="95"/>
          <w:sz w:val="32"/>
        </w:rPr>
        <w:t>项目实施完</w:t>
      </w:r>
      <w:r>
        <w:rPr>
          <w:rFonts w:ascii="Times New Roman" w:eastAsia="Times New Roman"/>
          <w:w w:val="95"/>
          <w:sz w:val="32"/>
        </w:rPr>
        <w:t>10</w:t>
      </w:r>
      <w:r>
        <w:rPr>
          <w:w w:val="95"/>
          <w:sz w:val="32"/>
        </w:rPr>
        <w:t>个工作日内，向区科协报送《合川区科学技术协会项目总结报告</w:t>
      </w:r>
      <w:r>
        <w:rPr>
          <w:spacing w:val="-185"/>
          <w:w w:val="95"/>
          <w:sz w:val="32"/>
        </w:rPr>
        <w:t>》</w:t>
      </w:r>
      <w:r>
        <w:rPr>
          <w:w w:val="95"/>
          <w:sz w:val="32"/>
        </w:rPr>
        <w:t>（</w:t>
      </w:r>
      <w:r>
        <w:rPr>
          <w:spacing w:val="5"/>
          <w:w w:val="95"/>
          <w:sz w:val="32"/>
        </w:rPr>
        <w:t>附件</w:t>
      </w:r>
      <w:r>
        <w:rPr>
          <w:rFonts w:ascii="Times New Roman" w:eastAsia="Times New Roman"/>
          <w:w w:val="95"/>
          <w:sz w:val="32"/>
        </w:rPr>
        <w:t>3</w:t>
      </w:r>
      <w:r>
        <w:rPr>
          <w:w w:val="95"/>
          <w:sz w:val="32"/>
        </w:rPr>
        <w:t>）原件一式两份，</w:t>
      </w:r>
      <w:r>
        <w:fldChar w:fldCharType="begin"/>
      </w:r>
      <w:r>
        <w:instrText xml:space="preserve"> HYPERLINK "mailto:鍚屾椂鐢靛瓙浠舵姤閫佽嚦閭cqhckx@163.com" \h </w:instrText>
      </w:r>
      <w:r>
        <w:fldChar w:fldCharType="separate"/>
      </w:r>
      <w:r>
        <w:rPr>
          <w:w w:val="95"/>
          <w:sz w:val="32"/>
        </w:rPr>
        <w:t>同时电子件报</w:t>
      </w:r>
      <w:r>
        <w:rPr>
          <w:w w:val="95"/>
          <w:sz w:val="32"/>
        </w:rPr>
        <w:fldChar w:fldCharType="end"/>
      </w:r>
      <w:r>
        <w:rPr>
          <w:spacing w:val="18"/>
          <w:sz w:val="32"/>
        </w:rPr>
        <w:t>送至邮箱</w:t>
      </w:r>
      <w:r>
        <w:fldChar w:fldCharType="begin"/>
      </w:r>
      <w:r>
        <w:instrText xml:space="preserve"> HYPERLINK "mailto:cqhckx@163.com" \h </w:instrText>
      </w:r>
      <w:r>
        <w:fldChar w:fldCharType="separate"/>
      </w:r>
      <w:r>
        <w:rPr>
          <w:rFonts w:ascii="Times New Roman" w:eastAsia="Times New Roman"/>
          <w:sz w:val="32"/>
        </w:rPr>
        <w:t>cqhckx@163.com</w:t>
      </w:r>
      <w:r>
        <w:rPr>
          <w:rFonts w:ascii="Times New Roman" w:eastAsia="Times New Roman"/>
          <w:sz w:val="32"/>
        </w:rPr>
        <w:fldChar w:fldCharType="end"/>
      </w:r>
      <w:r>
        <w:rPr>
          <w:sz w:val="32"/>
        </w:rPr>
        <w:t>。</w:t>
      </w:r>
    </w:p>
    <w:p>
      <w:pPr>
        <w:pStyle w:val="5"/>
        <w:spacing w:line="507" w:lineRule="exact"/>
        <w:ind w:left="900"/>
      </w:pPr>
      <w:r>
        <w:t>区科协联系人：张雷蕾；联系电话：</w:t>
      </w:r>
      <w:r>
        <w:rPr>
          <w:rFonts w:ascii="Times New Roman" w:eastAsia="Times New Roman"/>
        </w:rPr>
        <w:t>13594156159</w:t>
      </w:r>
      <w:r>
        <w:t>。</w:t>
      </w:r>
    </w:p>
    <w:p>
      <w:pPr>
        <w:pStyle w:val="5"/>
        <w:spacing w:before="13"/>
        <w:rPr>
          <w:sz w:val="40"/>
        </w:rPr>
      </w:pPr>
    </w:p>
    <w:p>
      <w:pPr>
        <w:pStyle w:val="5"/>
        <w:ind w:left="900"/>
      </w:pPr>
      <w:r>
        <w:t>附件：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24"/>
        </w:rPr>
        <w:t xml:space="preserve">. </w:t>
      </w:r>
      <w:r>
        <w:t>合川区科学技术协会项目申报表</w:t>
      </w:r>
    </w:p>
    <w:p>
      <w:pPr>
        <w:pStyle w:val="10"/>
        <w:numPr>
          <w:ilvl w:val="1"/>
          <w:numId w:val="2"/>
        </w:numPr>
        <w:tabs>
          <w:tab w:val="left" w:pos="2240"/>
        </w:tabs>
        <w:spacing w:before="25" w:after="0" w:line="240" w:lineRule="auto"/>
        <w:ind w:left="2239" w:right="0" w:hanging="392"/>
        <w:jc w:val="left"/>
        <w:rPr>
          <w:sz w:val="32"/>
        </w:rPr>
      </w:pPr>
      <w:r>
        <w:rPr>
          <w:sz w:val="32"/>
        </w:rPr>
        <w:t>合川区科学技术协会项目合同书</w:t>
      </w:r>
    </w:p>
    <w:p>
      <w:pPr>
        <w:pStyle w:val="10"/>
        <w:numPr>
          <w:ilvl w:val="1"/>
          <w:numId w:val="2"/>
        </w:numPr>
        <w:tabs>
          <w:tab w:val="left" w:pos="2240"/>
        </w:tabs>
        <w:spacing w:before="85" w:after="0" w:line="240" w:lineRule="auto"/>
        <w:ind w:left="2239" w:right="0" w:hanging="392"/>
        <w:jc w:val="left"/>
        <w:rPr>
          <w:sz w:val="32"/>
        </w:rPr>
      </w:pPr>
      <w:r>
        <w:rPr>
          <w:sz w:val="32"/>
        </w:rPr>
        <w:t>合川区科学技术协会项目总结报告</w:t>
      </w:r>
    </w:p>
    <w:p>
      <w:pPr>
        <w:pStyle w:val="5"/>
        <w:spacing w:before="9"/>
        <w:rPr>
          <w:sz w:val="42"/>
        </w:rPr>
      </w:pPr>
    </w:p>
    <w:p>
      <w:pPr>
        <w:pStyle w:val="5"/>
        <w:ind w:left="4706"/>
      </w:pPr>
      <w:r>
        <w:t>重庆市合川区科学技术协会</w:t>
      </w:r>
    </w:p>
    <w:p>
      <w:pPr>
        <w:pStyle w:val="5"/>
        <w:spacing w:before="85"/>
        <w:ind w:left="5572"/>
      </w:pPr>
      <w:r>
        <w:rPr>
          <w:rFonts w:ascii="Times New Roman" w:eastAsia="Times New Roman"/>
          <w:w w:val="95"/>
        </w:rPr>
        <w:t>2022</w:t>
      </w:r>
      <w:r>
        <w:rPr>
          <w:rFonts w:ascii="Times New Roman" w:eastAsia="Times New Roman"/>
          <w:spacing w:val="7"/>
          <w:w w:val="95"/>
        </w:rPr>
        <w:t xml:space="preserve"> </w:t>
      </w:r>
      <w:r>
        <w:rPr>
          <w:spacing w:val="-25"/>
          <w:w w:val="95"/>
        </w:rPr>
        <w:t xml:space="preserve">年 </w:t>
      </w:r>
      <w:r>
        <w:rPr>
          <w:rFonts w:ascii="Times New Roman" w:eastAsia="Times New Roman"/>
          <w:w w:val="95"/>
        </w:rPr>
        <w:t>4</w:t>
      </w:r>
      <w:r>
        <w:rPr>
          <w:rFonts w:ascii="Times New Roman" w:eastAsia="Times New Roman"/>
          <w:spacing w:val="11"/>
          <w:w w:val="95"/>
        </w:rPr>
        <w:t xml:space="preserve"> </w:t>
      </w:r>
      <w:r>
        <w:rPr>
          <w:spacing w:val="-26"/>
          <w:w w:val="95"/>
        </w:rPr>
        <w:t xml:space="preserve">月 </w:t>
      </w:r>
      <w:r>
        <w:rPr>
          <w:rFonts w:ascii="Times New Roman" w:eastAsia="Times New Roman"/>
          <w:w w:val="95"/>
        </w:rPr>
        <w:t>7</w:t>
      </w:r>
      <w:r>
        <w:rPr>
          <w:rFonts w:ascii="Times New Roman" w:eastAsia="Times New Roman"/>
          <w:spacing w:val="11"/>
          <w:w w:val="95"/>
        </w:rPr>
        <w:t xml:space="preserve"> </w:t>
      </w:r>
      <w:r>
        <w:rPr>
          <w:w w:val="95"/>
        </w:rPr>
        <w:t>日</w:t>
      </w:r>
    </w:p>
    <w:p>
      <w:pPr>
        <w:spacing w:after="0"/>
        <w:sectPr>
          <w:footerReference r:id="rId5" w:type="default"/>
          <w:footerReference r:id="rId6" w:type="even"/>
          <w:pgSz w:w="11910" w:h="16840"/>
          <w:pgMar w:top="1580" w:right="1200" w:bottom="1620" w:left="1320" w:header="0" w:footer="1604" w:gutter="0"/>
          <w:cols w:space="720" w:num="1"/>
        </w:sectPr>
      </w:pPr>
    </w:p>
    <w:p>
      <w:pPr>
        <w:pStyle w:val="5"/>
        <w:spacing w:before="3"/>
        <w:rPr>
          <w:sz w:val="27"/>
        </w:rPr>
      </w:pPr>
    </w:p>
    <w:p>
      <w:pPr>
        <w:spacing w:after="0"/>
        <w:rPr>
          <w:sz w:val="27"/>
        </w:rPr>
        <w:sectPr>
          <w:footerReference r:id="rId7" w:type="default"/>
          <w:footerReference r:id="rId8" w:type="even"/>
          <w:pgSz w:w="11910" w:h="16840"/>
          <w:pgMar w:top="1580" w:right="1200" w:bottom="1980" w:left="1320" w:header="0" w:footer="1794" w:gutter="0"/>
          <w:pgNumType w:start="5"/>
          <w:cols w:space="720" w:num="1"/>
        </w:sectPr>
      </w:pPr>
    </w:p>
    <w:p>
      <w:pPr>
        <w:pStyle w:val="5"/>
        <w:spacing w:before="64"/>
        <w:ind w:left="268"/>
        <w:rPr>
          <w:rFonts w:ascii="Times New Roman" w:eastAsia="Times New Roman"/>
        </w:rPr>
      </w:pPr>
      <w:r>
        <w:pict>
          <v:shape id="_x0000_s1027" o:spid="_x0000_s1027" o:spt="202" type="#_x0000_t202" style="position:absolute;left:0pt;margin-left:71.65pt;margin-top:51.8pt;height:561.7pt;width:457.95pt;mso-position-horizontal-relative:page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7"/>
                    <w:tblW w:w="0" w:type="auto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111"/>
                    <w:gridCol w:w="3166"/>
                    <w:gridCol w:w="1620"/>
                    <w:gridCol w:w="2247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57" w:hRule="atLeast"/>
                    </w:trPr>
                    <w:tc>
                      <w:tcPr>
                        <w:tcW w:w="9144" w:type="dxa"/>
                        <w:gridSpan w:val="4"/>
                      </w:tcPr>
                      <w:p>
                        <w:pPr>
                          <w:pStyle w:val="11"/>
                          <w:spacing w:before="40"/>
                          <w:ind w:left="107"/>
                          <w:rPr>
                            <w:rFonts w:hint="eastAsia" w:ascii="方正小标宋_GBK" w:eastAsia="方正小标宋_GBK"/>
                            <w:sz w:val="28"/>
                          </w:rPr>
                        </w:pPr>
                        <w:r>
                          <w:rPr>
                            <w:rFonts w:hint="eastAsia" w:ascii="方正小标宋_GBK" w:eastAsia="方正小标宋_GBK"/>
                            <w:spacing w:val="-4"/>
                            <w:sz w:val="28"/>
                          </w:rPr>
                          <w:t>一、项目申报单位基本情况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57" w:hRule="atLeast"/>
                    </w:trPr>
                    <w:tc>
                      <w:tcPr>
                        <w:tcW w:w="2111" w:type="dxa"/>
                      </w:tcPr>
                      <w:p>
                        <w:pPr>
                          <w:pStyle w:val="11"/>
                          <w:spacing w:before="56"/>
                          <w:ind w:left="486" w:right="467"/>
                          <w:jc w:val="center"/>
                          <w:rPr>
                            <w:rFonts w:hint="eastAsia" w:ascii="方正仿宋_GBK" w:eastAsia="方正仿宋_GBK"/>
                            <w:sz w:val="28"/>
                          </w:rPr>
                        </w:pPr>
                        <w:r>
                          <w:rPr>
                            <w:rFonts w:hint="eastAsia" w:ascii="方正仿宋_GBK" w:eastAsia="方正仿宋_GBK"/>
                            <w:spacing w:val="-3"/>
                            <w:sz w:val="28"/>
                          </w:rPr>
                          <w:t>申报单位</w:t>
                        </w:r>
                      </w:p>
                    </w:tc>
                    <w:tc>
                      <w:tcPr>
                        <w:tcW w:w="7033" w:type="dxa"/>
                        <w:gridSpan w:val="3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56" w:hRule="atLeast"/>
                    </w:trPr>
                    <w:tc>
                      <w:tcPr>
                        <w:tcW w:w="2111" w:type="dxa"/>
                      </w:tcPr>
                      <w:p>
                        <w:pPr>
                          <w:pStyle w:val="11"/>
                          <w:spacing w:before="55"/>
                          <w:ind w:left="486" w:right="467"/>
                          <w:jc w:val="center"/>
                          <w:rPr>
                            <w:rFonts w:hint="eastAsia" w:ascii="方正仿宋_GBK" w:eastAsia="方正仿宋_GBK"/>
                            <w:sz w:val="28"/>
                          </w:rPr>
                        </w:pPr>
                        <w:r>
                          <w:rPr>
                            <w:rFonts w:hint="eastAsia" w:ascii="方正仿宋_GBK" w:eastAsia="方正仿宋_GBK"/>
                            <w:spacing w:val="3"/>
                            <w:sz w:val="28"/>
                          </w:rPr>
                          <w:t>联 系 人</w:t>
                        </w:r>
                      </w:p>
                    </w:tc>
                    <w:tc>
                      <w:tcPr>
                        <w:tcW w:w="3166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>
                        <w:pPr>
                          <w:pStyle w:val="11"/>
                          <w:spacing w:before="55"/>
                          <w:ind w:left="107"/>
                          <w:rPr>
                            <w:rFonts w:hint="eastAsia" w:ascii="方正仿宋_GBK" w:eastAsia="方正仿宋_GBK"/>
                            <w:sz w:val="28"/>
                          </w:rPr>
                        </w:pPr>
                        <w:r>
                          <w:rPr>
                            <w:rFonts w:hint="eastAsia" w:ascii="方正仿宋_GBK" w:eastAsia="方正仿宋_GBK"/>
                            <w:sz w:val="28"/>
                          </w:rPr>
                          <w:t>职称</w:t>
                        </w:r>
                        <w:r>
                          <w:rPr>
                            <w:rFonts w:ascii="Times New Roman" w:eastAsia="Times New Roman"/>
                            <w:sz w:val="28"/>
                          </w:rPr>
                          <w:t>/</w:t>
                        </w:r>
                        <w:r>
                          <w:rPr>
                            <w:rFonts w:hint="eastAsia" w:ascii="方正仿宋_GBK" w:eastAsia="方正仿宋_GBK"/>
                            <w:sz w:val="28"/>
                          </w:rPr>
                          <w:t>职务</w:t>
                        </w:r>
                      </w:p>
                    </w:tc>
                    <w:tc>
                      <w:tcPr>
                        <w:tcW w:w="2247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57" w:hRule="atLeast"/>
                    </w:trPr>
                    <w:tc>
                      <w:tcPr>
                        <w:tcW w:w="2111" w:type="dxa"/>
                      </w:tcPr>
                      <w:p>
                        <w:pPr>
                          <w:pStyle w:val="11"/>
                          <w:spacing w:before="55"/>
                          <w:ind w:left="486" w:right="467"/>
                          <w:jc w:val="center"/>
                          <w:rPr>
                            <w:rFonts w:hint="eastAsia" w:ascii="方正仿宋_GBK" w:eastAsia="方正仿宋_GBK"/>
                            <w:sz w:val="28"/>
                          </w:rPr>
                        </w:pPr>
                        <w:r>
                          <w:rPr>
                            <w:rFonts w:hint="eastAsia" w:ascii="方正仿宋_GBK" w:eastAsia="方正仿宋_GBK"/>
                            <w:spacing w:val="-3"/>
                            <w:sz w:val="28"/>
                          </w:rPr>
                          <w:t>联系电话</w:t>
                        </w:r>
                      </w:p>
                    </w:tc>
                    <w:tc>
                      <w:tcPr>
                        <w:tcW w:w="3166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>
                        <w:pPr>
                          <w:pStyle w:val="11"/>
                          <w:tabs>
                            <w:tab w:val="left" w:pos="933"/>
                          </w:tabs>
                          <w:spacing w:before="55"/>
                          <w:ind w:left="107"/>
                          <w:rPr>
                            <w:rFonts w:hint="eastAsia" w:ascii="方正仿宋_GBK" w:eastAsia="方正仿宋_GBK"/>
                            <w:sz w:val="28"/>
                          </w:rPr>
                        </w:pPr>
                        <w:r>
                          <w:rPr>
                            <w:rFonts w:hint="eastAsia" w:ascii="方正仿宋_GBK" w:eastAsia="方正仿宋_GBK"/>
                            <w:sz w:val="28"/>
                          </w:rPr>
                          <w:t>手</w:t>
                        </w:r>
                        <w:r>
                          <w:rPr>
                            <w:rFonts w:hint="eastAsia" w:ascii="方正仿宋_GBK" w:eastAsia="方正仿宋_GBK"/>
                            <w:sz w:val="28"/>
                          </w:rPr>
                          <w:tab/>
                        </w:r>
                        <w:r>
                          <w:rPr>
                            <w:rFonts w:hint="eastAsia" w:ascii="方正仿宋_GBK" w:eastAsia="方正仿宋_GBK"/>
                            <w:sz w:val="28"/>
                          </w:rPr>
                          <w:t>机</w:t>
                        </w:r>
                      </w:p>
                    </w:tc>
                    <w:tc>
                      <w:tcPr>
                        <w:tcW w:w="2247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56" w:hRule="atLeast"/>
                    </w:trPr>
                    <w:tc>
                      <w:tcPr>
                        <w:tcW w:w="2111" w:type="dxa"/>
                      </w:tcPr>
                      <w:p>
                        <w:pPr>
                          <w:pStyle w:val="11"/>
                          <w:spacing w:before="56"/>
                          <w:ind w:left="486" w:right="467"/>
                          <w:jc w:val="center"/>
                          <w:rPr>
                            <w:rFonts w:hint="eastAsia" w:ascii="方正仿宋_GBK" w:eastAsia="方正仿宋_GBK"/>
                            <w:sz w:val="28"/>
                          </w:rPr>
                        </w:pPr>
                        <w:r>
                          <w:rPr>
                            <w:rFonts w:hint="eastAsia" w:ascii="方正仿宋_GBK" w:eastAsia="方正仿宋_GBK"/>
                            <w:spacing w:val="-3"/>
                            <w:sz w:val="28"/>
                          </w:rPr>
                          <w:t>电子信箱</w:t>
                        </w:r>
                      </w:p>
                    </w:tc>
                    <w:tc>
                      <w:tcPr>
                        <w:tcW w:w="3166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  <w:tc>
                      <w:tcPr>
                        <w:tcW w:w="1620" w:type="dxa"/>
                      </w:tcPr>
                      <w:p>
                        <w:pPr>
                          <w:pStyle w:val="11"/>
                          <w:tabs>
                            <w:tab w:val="left" w:pos="933"/>
                          </w:tabs>
                          <w:spacing w:before="56"/>
                          <w:ind w:left="107"/>
                          <w:rPr>
                            <w:rFonts w:hint="eastAsia" w:ascii="方正仿宋_GBK" w:eastAsia="方正仿宋_GBK"/>
                            <w:sz w:val="28"/>
                          </w:rPr>
                        </w:pPr>
                        <w:r>
                          <w:rPr>
                            <w:rFonts w:hint="eastAsia" w:ascii="方正仿宋_GBK" w:eastAsia="方正仿宋_GBK"/>
                            <w:sz w:val="28"/>
                          </w:rPr>
                          <w:t>传</w:t>
                        </w:r>
                        <w:r>
                          <w:rPr>
                            <w:rFonts w:hint="eastAsia" w:ascii="方正仿宋_GBK" w:eastAsia="方正仿宋_GBK"/>
                            <w:sz w:val="28"/>
                          </w:rPr>
                          <w:tab/>
                        </w:r>
                        <w:r>
                          <w:rPr>
                            <w:rFonts w:hint="eastAsia" w:ascii="方正仿宋_GBK" w:eastAsia="方正仿宋_GBK"/>
                            <w:sz w:val="28"/>
                          </w:rPr>
                          <w:t>真</w:t>
                        </w:r>
                      </w:p>
                    </w:tc>
                    <w:tc>
                      <w:tcPr>
                        <w:tcW w:w="2247" w:type="dxa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57" w:hRule="atLeast"/>
                    </w:trPr>
                    <w:tc>
                      <w:tcPr>
                        <w:tcW w:w="9144" w:type="dxa"/>
                        <w:gridSpan w:val="4"/>
                      </w:tcPr>
                      <w:p>
                        <w:pPr>
                          <w:pStyle w:val="11"/>
                          <w:spacing w:before="42" w:line="495" w:lineRule="exact"/>
                          <w:ind w:left="107"/>
                          <w:rPr>
                            <w:rFonts w:hint="eastAsia" w:ascii="方正小标宋_GBK" w:eastAsia="方正小标宋_GBK"/>
                            <w:sz w:val="28"/>
                          </w:rPr>
                        </w:pPr>
                        <w:r>
                          <w:rPr>
                            <w:rFonts w:hint="eastAsia" w:ascii="方正小标宋_GBK" w:eastAsia="方正小标宋_GBK"/>
                            <w:spacing w:val="-4"/>
                            <w:sz w:val="28"/>
                          </w:rPr>
                          <w:t>二、项目概况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56" w:hRule="atLeast"/>
                    </w:trPr>
                    <w:tc>
                      <w:tcPr>
                        <w:tcW w:w="2111" w:type="dxa"/>
                      </w:tcPr>
                      <w:p>
                        <w:pPr>
                          <w:pStyle w:val="11"/>
                          <w:spacing w:before="55"/>
                          <w:ind w:left="486" w:right="467"/>
                          <w:jc w:val="center"/>
                          <w:rPr>
                            <w:rFonts w:hint="eastAsia" w:ascii="方正仿宋_GBK" w:eastAsia="方正仿宋_GBK"/>
                            <w:sz w:val="28"/>
                          </w:rPr>
                        </w:pPr>
                        <w:r>
                          <w:rPr>
                            <w:rFonts w:hint="eastAsia" w:ascii="方正仿宋_GBK" w:eastAsia="方正仿宋_GBK"/>
                            <w:spacing w:val="-3"/>
                            <w:sz w:val="28"/>
                          </w:rPr>
                          <w:t>项目名称</w:t>
                        </w:r>
                      </w:p>
                    </w:tc>
                    <w:tc>
                      <w:tcPr>
                        <w:tcW w:w="7033" w:type="dxa"/>
                        <w:gridSpan w:val="3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50" w:hRule="atLeast"/>
                    </w:trPr>
                    <w:tc>
                      <w:tcPr>
                        <w:tcW w:w="2111" w:type="dxa"/>
                      </w:tcPr>
                      <w:p>
                        <w:pPr>
                          <w:pStyle w:val="11"/>
                          <w:spacing w:before="4"/>
                          <w:rPr>
                            <w:rFonts w:ascii="方正小标宋_GBK"/>
                            <w:sz w:val="19"/>
                          </w:rPr>
                        </w:pPr>
                      </w:p>
                      <w:p>
                        <w:pPr>
                          <w:pStyle w:val="11"/>
                          <w:ind w:left="486" w:right="467"/>
                          <w:jc w:val="center"/>
                          <w:rPr>
                            <w:rFonts w:hint="eastAsia" w:ascii="方正仿宋_GBK" w:eastAsia="方正仿宋_GBK"/>
                            <w:sz w:val="28"/>
                          </w:rPr>
                        </w:pPr>
                        <w:r>
                          <w:rPr>
                            <w:rFonts w:hint="eastAsia" w:ascii="方正仿宋_GBK" w:eastAsia="方正仿宋_GBK"/>
                            <w:spacing w:val="-3"/>
                            <w:sz w:val="28"/>
                          </w:rPr>
                          <w:t>项目类别</w:t>
                        </w:r>
                      </w:p>
                    </w:tc>
                    <w:tc>
                      <w:tcPr>
                        <w:tcW w:w="7033" w:type="dxa"/>
                        <w:gridSpan w:val="3"/>
                      </w:tcPr>
                      <w:p>
                        <w:pPr>
                          <w:pStyle w:val="11"/>
                          <w:tabs>
                            <w:tab w:val="left" w:pos="2409"/>
                            <w:tab w:val="left" w:pos="4437"/>
                          </w:tabs>
                          <w:spacing w:before="55"/>
                          <w:ind w:left="108"/>
                          <w:rPr>
                            <w:rFonts w:ascii="Times New Roman" w:hAnsi="Times New Roman" w:eastAsia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 w:eastAsia="Times New Roman"/>
                            <w:sz w:val="28"/>
                          </w:rPr>
                          <w:t>1.</w:t>
                        </w:r>
                        <w:r>
                          <w:rPr>
                            <w:rFonts w:hint="eastAsia" w:ascii="方正仿宋_GBK" w:hAnsi="方正仿宋_GBK" w:eastAsia="方正仿宋_GBK"/>
                            <w:sz w:val="28"/>
                          </w:rPr>
                          <w:t>科普设施类</w:t>
                        </w:r>
                        <w:r>
                          <w:rPr>
                            <w:rFonts w:ascii="Times New Roman" w:hAnsi="Times New Roman" w:eastAsia="Times New Roman"/>
                            <w:sz w:val="28"/>
                          </w:rPr>
                          <w:t>□</w:t>
                        </w:r>
                        <w:r>
                          <w:rPr>
                            <w:rFonts w:ascii="Times New Roman" w:hAnsi="Times New Roman" w:eastAsia="Times New Roman"/>
                            <w:sz w:val="28"/>
                          </w:rPr>
                          <w:tab/>
                        </w:r>
                        <w:r>
                          <w:rPr>
                            <w:rFonts w:ascii="Times New Roman" w:hAnsi="Times New Roman" w:eastAsia="Times New Roman"/>
                            <w:sz w:val="28"/>
                          </w:rPr>
                          <w:t>2.</w:t>
                        </w:r>
                        <w:r>
                          <w:rPr>
                            <w:rFonts w:hint="eastAsia" w:ascii="方正仿宋_GBK" w:hAnsi="方正仿宋_GBK" w:eastAsia="方正仿宋_GBK"/>
                            <w:sz w:val="28"/>
                          </w:rPr>
                          <w:t>科普活动类</w:t>
                        </w:r>
                        <w:r>
                          <w:rPr>
                            <w:rFonts w:ascii="Times New Roman" w:hAnsi="Times New Roman" w:eastAsia="Times New Roman"/>
                            <w:sz w:val="28"/>
                          </w:rPr>
                          <w:t>□</w:t>
                        </w:r>
                        <w:r>
                          <w:rPr>
                            <w:rFonts w:ascii="Times New Roman" w:hAnsi="Times New Roman" w:eastAsia="Times New Roman"/>
                            <w:sz w:val="28"/>
                          </w:rPr>
                          <w:tab/>
                        </w:r>
                        <w:r>
                          <w:rPr>
                            <w:rFonts w:ascii="Times New Roman" w:hAnsi="Times New Roman" w:eastAsia="Times New Roman"/>
                            <w:sz w:val="28"/>
                          </w:rPr>
                          <w:t>3.</w:t>
                        </w:r>
                        <w:r>
                          <w:rPr>
                            <w:rFonts w:hint="eastAsia" w:ascii="方正仿宋_GBK" w:hAnsi="方正仿宋_GBK" w:eastAsia="方正仿宋_GBK"/>
                            <w:sz w:val="28"/>
                          </w:rPr>
                          <w:t>学术活动类</w:t>
                        </w:r>
                        <w:r>
                          <w:rPr>
                            <w:rFonts w:ascii="Times New Roman" w:hAnsi="Times New Roman" w:eastAsia="Times New Roman"/>
                            <w:sz w:val="28"/>
                          </w:rPr>
                          <w:t>□</w:t>
                        </w:r>
                      </w:p>
                      <w:p>
                        <w:pPr>
                          <w:pStyle w:val="11"/>
                          <w:tabs>
                            <w:tab w:val="left" w:pos="2409"/>
                            <w:tab w:val="left" w:pos="4437"/>
                          </w:tabs>
                          <w:spacing w:before="130"/>
                          <w:ind w:left="108"/>
                          <w:rPr>
                            <w:rFonts w:ascii="Times New Roman" w:hAnsi="Times New Roman" w:eastAsia="Times New Roman"/>
                            <w:sz w:val="28"/>
                          </w:rPr>
                        </w:pPr>
                        <w:r>
                          <w:rPr>
                            <w:rFonts w:ascii="Times New Roman" w:hAnsi="Times New Roman" w:eastAsia="Times New Roman"/>
                            <w:sz w:val="28"/>
                          </w:rPr>
                          <w:t>4.</w:t>
                        </w:r>
                        <w:r>
                          <w:rPr>
                            <w:rFonts w:hint="eastAsia" w:ascii="方正仿宋_GBK" w:hAnsi="方正仿宋_GBK" w:eastAsia="方正仿宋_GBK"/>
                            <w:sz w:val="28"/>
                          </w:rPr>
                          <w:t>科普推广类</w:t>
                        </w:r>
                        <w:r>
                          <w:rPr>
                            <w:rFonts w:ascii="Times New Roman" w:hAnsi="Times New Roman" w:eastAsia="Times New Roman"/>
                            <w:sz w:val="28"/>
                          </w:rPr>
                          <w:t>□</w:t>
                        </w:r>
                        <w:r>
                          <w:rPr>
                            <w:rFonts w:ascii="Times New Roman" w:hAnsi="Times New Roman" w:eastAsia="Times New Roman"/>
                            <w:sz w:val="28"/>
                          </w:rPr>
                          <w:tab/>
                        </w:r>
                        <w:r>
                          <w:rPr>
                            <w:rFonts w:ascii="Times New Roman" w:hAnsi="Times New Roman" w:eastAsia="Times New Roman"/>
                            <w:sz w:val="28"/>
                          </w:rPr>
                          <w:t>5.</w:t>
                        </w:r>
                        <w:r>
                          <w:rPr>
                            <w:rFonts w:hint="eastAsia" w:ascii="方正仿宋_GBK" w:hAnsi="方正仿宋_GBK" w:eastAsia="方正仿宋_GBK"/>
                            <w:sz w:val="28"/>
                          </w:rPr>
                          <w:t>助力创新类</w:t>
                        </w:r>
                        <w:r>
                          <w:rPr>
                            <w:rFonts w:ascii="Times New Roman" w:hAnsi="Times New Roman" w:eastAsia="Times New Roman"/>
                            <w:sz w:val="28"/>
                          </w:rPr>
                          <w:t>□</w:t>
                        </w:r>
                        <w:r>
                          <w:rPr>
                            <w:rFonts w:ascii="Times New Roman" w:hAnsi="Times New Roman" w:eastAsia="Times New Roman"/>
                            <w:sz w:val="28"/>
                          </w:rPr>
                          <w:tab/>
                        </w:r>
                        <w:r>
                          <w:rPr>
                            <w:rFonts w:ascii="Times New Roman" w:hAnsi="Times New Roman" w:eastAsia="Times New Roman"/>
                            <w:sz w:val="28"/>
                          </w:rPr>
                          <w:t>6.</w:t>
                        </w:r>
                        <w:r>
                          <w:rPr>
                            <w:rFonts w:hint="eastAsia" w:ascii="方正仿宋_GBK" w:hAnsi="方正仿宋_GBK" w:eastAsia="方正仿宋_GBK"/>
                            <w:sz w:val="28"/>
                          </w:rPr>
                          <w:t>其它类</w:t>
                        </w:r>
                        <w:r>
                          <w:rPr>
                            <w:rFonts w:ascii="Times New Roman" w:hAnsi="Times New Roman" w:eastAsia="Times New Roman"/>
                            <w:sz w:val="28"/>
                          </w:rPr>
                          <w:t>□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57" w:hRule="atLeast"/>
                    </w:trPr>
                    <w:tc>
                      <w:tcPr>
                        <w:tcW w:w="2111" w:type="dxa"/>
                      </w:tcPr>
                      <w:p>
                        <w:pPr>
                          <w:pStyle w:val="11"/>
                          <w:spacing w:before="56"/>
                          <w:ind w:left="486" w:right="467"/>
                          <w:jc w:val="center"/>
                          <w:rPr>
                            <w:rFonts w:hint="eastAsia" w:ascii="方正仿宋_GBK" w:eastAsia="方正仿宋_GBK"/>
                            <w:sz w:val="28"/>
                          </w:rPr>
                        </w:pPr>
                        <w:r>
                          <w:rPr>
                            <w:rFonts w:hint="eastAsia" w:ascii="方正仿宋_GBK" w:eastAsia="方正仿宋_GBK"/>
                            <w:spacing w:val="-3"/>
                            <w:sz w:val="28"/>
                          </w:rPr>
                          <w:t>经费额度</w:t>
                        </w:r>
                      </w:p>
                    </w:tc>
                    <w:tc>
                      <w:tcPr>
                        <w:tcW w:w="7033" w:type="dxa"/>
                        <w:gridSpan w:val="3"/>
                      </w:tcPr>
                      <w:p>
                        <w:pPr>
                          <w:pStyle w:val="11"/>
                          <w:rPr>
                            <w:rFonts w:ascii="Times New Roman"/>
                            <w:sz w:val="2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48" w:hRule="atLeast"/>
                    </w:trPr>
                    <w:tc>
                      <w:tcPr>
                        <w:tcW w:w="9144" w:type="dxa"/>
                        <w:gridSpan w:val="4"/>
                      </w:tcPr>
                      <w:p>
                        <w:pPr>
                          <w:pStyle w:val="11"/>
                          <w:spacing w:before="42" w:line="487" w:lineRule="exact"/>
                          <w:ind w:left="107"/>
                          <w:rPr>
                            <w:rFonts w:hint="eastAsia" w:ascii="方正小标宋_GBK" w:eastAsia="方正小标宋_GBK"/>
                            <w:sz w:val="28"/>
                          </w:rPr>
                        </w:pPr>
                        <w:r>
                          <w:rPr>
                            <w:rFonts w:hint="eastAsia" w:ascii="方正小标宋_GBK" w:eastAsia="方正小标宋_GBK"/>
                            <w:spacing w:val="-4"/>
                            <w:sz w:val="28"/>
                          </w:rPr>
                          <w:t>三、项目主要内容及实施计划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959" w:hRule="atLeast"/>
                    </w:trPr>
                    <w:tc>
                      <w:tcPr>
                        <w:tcW w:w="9144" w:type="dxa"/>
                        <w:gridSpan w:val="4"/>
                      </w:tcPr>
                      <w:p>
                        <w:pPr>
                          <w:pStyle w:val="11"/>
                          <w:spacing w:before="89"/>
                          <w:ind w:left="107"/>
                          <w:rPr>
                            <w:rFonts w:hint="eastAsia" w:ascii="方正仿宋_GBK" w:eastAsia="方正仿宋_GBK"/>
                            <w:sz w:val="24"/>
                          </w:rPr>
                        </w:pPr>
                        <w:r>
                          <w:rPr>
                            <w:rFonts w:hint="eastAsia" w:ascii="方正仿宋_GBK" w:eastAsia="方正仿宋_GBK"/>
                            <w:sz w:val="24"/>
                          </w:rPr>
                          <w:t>注：会议（活动）类项目须标明会议背景、名称、主题、时间、地点、规模等要素。</w:t>
                        </w:r>
                      </w:p>
                    </w:tc>
                  </w:tr>
                </w:tbl>
                <w:p>
                  <w:pPr>
                    <w:pStyle w:val="5"/>
                  </w:pPr>
                </w:p>
              </w:txbxContent>
            </v:textbox>
          </v:shape>
        </w:pict>
      </w:r>
      <w:r>
        <w:rPr>
          <w:rFonts w:hint="eastAsia" w:ascii="黑体" w:eastAsia="黑体"/>
          <w:spacing w:val="-20"/>
          <w:w w:val="95"/>
        </w:rPr>
        <w:t xml:space="preserve">附件 </w:t>
      </w:r>
      <w:r>
        <w:rPr>
          <w:rFonts w:ascii="Times New Roman" w:eastAsia="Times New Roman"/>
          <w:w w:val="95"/>
        </w:rPr>
        <w:t>1</w:t>
      </w:r>
    </w:p>
    <w:p>
      <w:pPr>
        <w:pStyle w:val="3"/>
        <w:spacing w:before="400"/>
        <w:ind w:left="268" w:right="0"/>
        <w:jc w:val="left"/>
      </w:pPr>
      <w:r>
        <w:br w:type="column"/>
      </w:r>
      <w:r>
        <w:rPr>
          <w:w w:val="95"/>
        </w:rPr>
        <w:t>合川区科学技术协会项目申报表</w:t>
      </w:r>
    </w:p>
    <w:p>
      <w:pPr>
        <w:spacing w:after="0"/>
        <w:jc w:val="left"/>
        <w:sectPr>
          <w:type w:val="continuous"/>
          <w:pgSz w:w="11910" w:h="16840"/>
          <w:pgMar w:top="1580" w:right="1200" w:bottom="1800" w:left="1320" w:header="720" w:footer="720" w:gutter="0"/>
          <w:cols w:equalWidth="0" w:num="2">
            <w:col w:w="1177" w:space="198"/>
            <w:col w:w="8015"/>
          </w:cols>
        </w:sectPr>
      </w:pPr>
    </w:p>
    <w:p>
      <w:pPr>
        <w:pStyle w:val="5"/>
        <w:spacing w:before="4"/>
        <w:rPr>
          <w:rFonts w:ascii="方正小标宋_GBK"/>
          <w:sz w:val="28"/>
        </w:rPr>
      </w:pPr>
    </w:p>
    <w:tbl>
      <w:tblPr>
        <w:tblStyle w:val="7"/>
        <w:tblW w:w="0" w:type="auto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975"/>
        <w:gridCol w:w="720"/>
        <w:gridCol w:w="3772"/>
        <w:gridCol w:w="1913"/>
        <w:gridCol w:w="541"/>
        <w:gridCol w:w="5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9144" w:type="dxa"/>
            <w:gridSpan w:val="7"/>
          </w:tcPr>
          <w:p>
            <w:pPr>
              <w:pStyle w:val="11"/>
              <w:spacing w:before="41"/>
              <w:ind w:left="107"/>
              <w:rPr>
                <w:rFonts w:hint="eastAsia" w:ascii="方正小标宋_GBK" w:eastAsia="方正小标宋_GBK"/>
                <w:sz w:val="28"/>
              </w:rPr>
            </w:pPr>
            <w:r>
              <w:rPr>
                <w:rFonts w:hint="eastAsia" w:ascii="方正小标宋_GBK" w:eastAsia="方正小标宋_GBK"/>
                <w:spacing w:val="-4"/>
                <w:sz w:val="28"/>
              </w:rPr>
              <w:t>四、项目预期成果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0" w:hRule="atLeast"/>
        </w:trPr>
        <w:tc>
          <w:tcPr>
            <w:tcW w:w="9144" w:type="dxa"/>
            <w:gridSpan w:val="7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144" w:type="dxa"/>
            <w:gridSpan w:val="7"/>
          </w:tcPr>
          <w:p>
            <w:pPr>
              <w:pStyle w:val="11"/>
              <w:spacing w:before="41"/>
              <w:ind w:left="107"/>
              <w:rPr>
                <w:rFonts w:hint="eastAsia" w:ascii="方正小标宋_GBK" w:eastAsia="方正小标宋_GBK"/>
                <w:sz w:val="28"/>
              </w:rPr>
            </w:pPr>
            <w:r>
              <w:rPr>
                <w:rFonts w:hint="eastAsia" w:ascii="方正小标宋_GBK" w:eastAsia="方正小标宋_GBK"/>
                <w:b/>
                <w:sz w:val="28"/>
              </w:rPr>
              <w:t>五、</w:t>
            </w:r>
            <w:r>
              <w:rPr>
                <w:rFonts w:hint="eastAsia" w:ascii="方正小标宋_GBK" w:eastAsia="方正小标宋_GBK"/>
                <w:sz w:val="28"/>
              </w:rPr>
              <w:t>项目负责人及主要参与人员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</w:trPr>
        <w:tc>
          <w:tcPr>
            <w:tcW w:w="690" w:type="dxa"/>
          </w:tcPr>
          <w:p>
            <w:pPr>
              <w:pStyle w:val="11"/>
              <w:spacing w:before="245"/>
              <w:ind w:left="109"/>
              <w:rPr>
                <w:rFonts w:hint="eastAsia" w:ascii="方正小标宋_GBK" w:eastAsia="方正小标宋_GBK"/>
                <w:sz w:val="24"/>
              </w:rPr>
            </w:pPr>
            <w:r>
              <w:rPr>
                <w:rFonts w:hint="eastAsia" w:ascii="方正小标宋_GBK" w:eastAsia="方正小标宋_GBK"/>
                <w:sz w:val="24"/>
              </w:rPr>
              <w:t>序号</w:t>
            </w:r>
          </w:p>
        </w:tc>
        <w:tc>
          <w:tcPr>
            <w:tcW w:w="975" w:type="dxa"/>
          </w:tcPr>
          <w:p>
            <w:pPr>
              <w:pStyle w:val="11"/>
              <w:spacing w:before="245"/>
              <w:ind w:left="252"/>
              <w:rPr>
                <w:rFonts w:hint="eastAsia" w:ascii="方正小标宋_GBK" w:eastAsia="方正小标宋_GBK"/>
                <w:sz w:val="24"/>
              </w:rPr>
            </w:pPr>
            <w:r>
              <w:rPr>
                <w:rFonts w:hint="eastAsia" w:ascii="方正小标宋_GBK" w:eastAsia="方正小标宋_GBK"/>
                <w:sz w:val="24"/>
              </w:rPr>
              <w:t>姓名</w:t>
            </w:r>
          </w:p>
        </w:tc>
        <w:tc>
          <w:tcPr>
            <w:tcW w:w="720" w:type="dxa"/>
          </w:tcPr>
          <w:p>
            <w:pPr>
              <w:pStyle w:val="11"/>
              <w:spacing w:before="245"/>
              <w:ind w:left="124"/>
              <w:rPr>
                <w:rFonts w:hint="eastAsia" w:ascii="方正小标宋_GBK" w:eastAsia="方正小标宋_GBK"/>
                <w:sz w:val="24"/>
              </w:rPr>
            </w:pPr>
            <w:r>
              <w:rPr>
                <w:rFonts w:hint="eastAsia" w:ascii="方正小标宋_GBK" w:eastAsia="方正小标宋_GBK"/>
                <w:sz w:val="24"/>
              </w:rPr>
              <w:t>年龄</w:t>
            </w:r>
          </w:p>
        </w:tc>
        <w:tc>
          <w:tcPr>
            <w:tcW w:w="3772" w:type="dxa"/>
          </w:tcPr>
          <w:p>
            <w:pPr>
              <w:pStyle w:val="11"/>
              <w:spacing w:before="245"/>
              <w:ind w:left="1389" w:right="1372"/>
              <w:jc w:val="center"/>
              <w:rPr>
                <w:rFonts w:hint="eastAsia" w:ascii="方正小标宋_GBK" w:eastAsia="方正小标宋_GBK"/>
                <w:sz w:val="24"/>
              </w:rPr>
            </w:pPr>
            <w:r>
              <w:rPr>
                <w:rFonts w:hint="eastAsia" w:ascii="方正小标宋_GBK" w:eastAsia="方正小标宋_GBK"/>
                <w:sz w:val="24"/>
              </w:rPr>
              <w:t>工作单位</w:t>
            </w:r>
          </w:p>
        </w:tc>
        <w:tc>
          <w:tcPr>
            <w:tcW w:w="1913" w:type="dxa"/>
          </w:tcPr>
          <w:p>
            <w:pPr>
              <w:pStyle w:val="11"/>
              <w:spacing w:before="245"/>
              <w:ind w:left="454"/>
              <w:rPr>
                <w:rFonts w:hint="eastAsia" w:ascii="方正小标宋_GBK" w:eastAsia="方正小标宋_GBK"/>
                <w:sz w:val="24"/>
              </w:rPr>
            </w:pPr>
            <w:r>
              <w:rPr>
                <w:rFonts w:hint="eastAsia" w:ascii="方正小标宋_GBK" w:eastAsia="方正小标宋_GBK"/>
                <w:spacing w:val="-4"/>
                <w:sz w:val="24"/>
              </w:rPr>
              <w:t>职务</w:t>
            </w:r>
            <w:r>
              <w:rPr>
                <w:rFonts w:ascii="Times New Roman" w:eastAsia="Times New Roman"/>
                <w:spacing w:val="-3"/>
                <w:sz w:val="24"/>
              </w:rPr>
              <w:t>/</w:t>
            </w:r>
            <w:r>
              <w:rPr>
                <w:rFonts w:hint="eastAsia" w:ascii="方正小标宋_GBK" w:eastAsia="方正小标宋_GBK"/>
                <w:spacing w:val="-3"/>
                <w:sz w:val="24"/>
              </w:rPr>
              <w:t>职称</w:t>
            </w:r>
          </w:p>
        </w:tc>
        <w:tc>
          <w:tcPr>
            <w:tcW w:w="1074" w:type="dxa"/>
            <w:gridSpan w:val="2"/>
          </w:tcPr>
          <w:p>
            <w:pPr>
              <w:pStyle w:val="11"/>
              <w:tabs>
                <w:tab w:val="left" w:pos="655"/>
              </w:tabs>
              <w:spacing w:before="245"/>
              <w:ind w:left="185"/>
              <w:rPr>
                <w:rFonts w:hint="eastAsia" w:ascii="方正小标宋_GBK" w:eastAsia="方正小标宋_GBK"/>
                <w:sz w:val="24"/>
              </w:rPr>
            </w:pPr>
            <w:r>
              <w:rPr>
                <w:rFonts w:hint="eastAsia" w:ascii="方正小标宋_GBK" w:eastAsia="方正小标宋_GBK"/>
                <w:sz w:val="24"/>
              </w:rPr>
              <w:t>备</w:t>
            </w:r>
            <w:r>
              <w:rPr>
                <w:rFonts w:hint="eastAsia" w:ascii="方正小标宋_GBK" w:eastAsia="方正小标宋_GBK"/>
                <w:sz w:val="24"/>
              </w:rPr>
              <w:tab/>
            </w:r>
            <w:r>
              <w:rPr>
                <w:rFonts w:hint="eastAsia" w:ascii="方正小标宋_GBK" w:eastAsia="方正小标宋_GBK"/>
                <w:sz w:val="24"/>
              </w:rPr>
              <w:t>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690" w:type="dxa"/>
          </w:tcPr>
          <w:p>
            <w:pPr>
              <w:pStyle w:val="11"/>
              <w:spacing w:before="128" w:line="312" w:lineRule="exact"/>
              <w:ind w:left="162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1</w:t>
            </w:r>
          </w:p>
        </w:tc>
        <w:tc>
          <w:tcPr>
            <w:tcW w:w="975" w:type="dxa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720" w:type="dxa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3772" w:type="dxa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913" w:type="dxa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74" w:type="dxa"/>
            <w:gridSpan w:val="2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90" w:type="dxa"/>
          </w:tcPr>
          <w:p>
            <w:pPr>
              <w:pStyle w:val="11"/>
              <w:spacing w:before="128" w:line="313" w:lineRule="exact"/>
              <w:ind w:left="162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2</w:t>
            </w:r>
          </w:p>
        </w:tc>
        <w:tc>
          <w:tcPr>
            <w:tcW w:w="975" w:type="dxa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720" w:type="dxa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3772" w:type="dxa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913" w:type="dxa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74" w:type="dxa"/>
            <w:gridSpan w:val="2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690" w:type="dxa"/>
          </w:tcPr>
          <w:p>
            <w:pPr>
              <w:pStyle w:val="11"/>
              <w:spacing w:before="127" w:line="314" w:lineRule="exact"/>
              <w:ind w:left="162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3</w:t>
            </w:r>
          </w:p>
        </w:tc>
        <w:tc>
          <w:tcPr>
            <w:tcW w:w="975" w:type="dxa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720" w:type="dxa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3772" w:type="dxa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913" w:type="dxa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74" w:type="dxa"/>
            <w:gridSpan w:val="2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690" w:type="dxa"/>
          </w:tcPr>
          <w:p>
            <w:pPr>
              <w:pStyle w:val="11"/>
              <w:spacing w:before="126" w:line="314" w:lineRule="exact"/>
              <w:ind w:left="162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4</w:t>
            </w:r>
          </w:p>
        </w:tc>
        <w:tc>
          <w:tcPr>
            <w:tcW w:w="975" w:type="dxa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720" w:type="dxa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3772" w:type="dxa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913" w:type="dxa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074" w:type="dxa"/>
            <w:gridSpan w:val="2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9144" w:type="dxa"/>
            <w:gridSpan w:val="7"/>
          </w:tcPr>
          <w:p>
            <w:pPr>
              <w:pStyle w:val="11"/>
              <w:spacing w:before="66"/>
              <w:ind w:left="107"/>
              <w:rPr>
                <w:rFonts w:hint="eastAsia" w:ascii="方正小标宋_GBK" w:eastAsia="方正小标宋_GBK"/>
                <w:sz w:val="28"/>
              </w:rPr>
            </w:pPr>
            <w:r>
              <w:rPr>
                <w:rFonts w:hint="eastAsia" w:ascii="方正小标宋_GBK" w:eastAsia="方正小标宋_GBK"/>
                <w:spacing w:val="-4"/>
                <w:sz w:val="28"/>
              </w:rPr>
              <w:t>六、项目申报单位意见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6" w:hRule="atLeast"/>
        </w:trPr>
        <w:tc>
          <w:tcPr>
            <w:tcW w:w="2385" w:type="dxa"/>
            <w:gridSpan w:val="3"/>
            <w:tcBorders>
              <w:right w:val="nil"/>
            </w:tcBorders>
          </w:tcPr>
          <w:p>
            <w:pPr>
              <w:pStyle w:val="11"/>
              <w:spacing w:before="56"/>
              <w:ind w:left="107"/>
              <w:rPr>
                <w:rFonts w:hint="eastAsia" w:ascii="方正仿宋_GBK" w:eastAsia="方正仿宋_GBK"/>
                <w:sz w:val="28"/>
              </w:rPr>
            </w:pPr>
            <w:r>
              <w:rPr>
                <w:rFonts w:hint="eastAsia" w:ascii="方正仿宋_GBK" w:eastAsia="方正仿宋_GBK"/>
                <w:spacing w:val="-4"/>
                <w:sz w:val="28"/>
              </w:rPr>
              <w:t>单位负责人意见：</w:t>
            </w:r>
          </w:p>
        </w:tc>
        <w:tc>
          <w:tcPr>
            <w:tcW w:w="3772" w:type="dxa"/>
            <w:tcBorders>
              <w:left w:val="nil"/>
              <w:right w:val="nil"/>
            </w:tcBorders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913" w:type="dxa"/>
            <w:tcBorders>
              <w:left w:val="nil"/>
              <w:right w:val="nil"/>
            </w:tcBorders>
          </w:tcPr>
          <w:p>
            <w:pPr>
              <w:pStyle w:val="11"/>
              <w:rPr>
                <w:rFonts w:ascii="方正小标宋_GBK"/>
                <w:sz w:val="32"/>
              </w:rPr>
            </w:pPr>
          </w:p>
          <w:p>
            <w:pPr>
              <w:pStyle w:val="11"/>
              <w:spacing w:before="4"/>
              <w:rPr>
                <w:rFonts w:ascii="方正小标宋_GBK"/>
                <w:sz w:val="29"/>
              </w:rPr>
            </w:pPr>
          </w:p>
          <w:p>
            <w:pPr>
              <w:pStyle w:val="11"/>
              <w:tabs>
                <w:tab w:val="left" w:pos="1263"/>
              </w:tabs>
              <w:spacing w:line="580" w:lineRule="atLeast"/>
              <w:ind w:left="574" w:right="114" w:firstLine="112"/>
              <w:rPr>
                <w:rFonts w:hint="eastAsia" w:ascii="方正仿宋_GBK" w:eastAsia="方正仿宋_GBK"/>
                <w:sz w:val="28"/>
              </w:rPr>
            </w:pPr>
            <w:r>
              <w:rPr>
                <w:rFonts w:hint="eastAsia" w:ascii="方正仿宋_GBK" w:eastAsia="方正仿宋_GBK"/>
                <w:spacing w:val="-4"/>
                <w:sz w:val="28"/>
              </w:rPr>
              <w:t>单位</w:t>
            </w:r>
            <w:r>
              <w:rPr>
                <w:rFonts w:hint="eastAsia" w:ascii="方正仿宋_GBK" w:eastAsia="方正仿宋_GBK"/>
                <w:spacing w:val="-3"/>
                <w:sz w:val="28"/>
              </w:rPr>
              <w:t>公章</w:t>
            </w:r>
            <w:r>
              <w:rPr>
                <w:rFonts w:hint="eastAsia" w:ascii="方正仿宋_GBK" w:eastAsia="方正仿宋_GBK"/>
                <w:sz w:val="28"/>
              </w:rPr>
              <w:t>年</w:t>
            </w:r>
            <w:r>
              <w:rPr>
                <w:rFonts w:hint="eastAsia" w:ascii="方正仿宋_GBK" w:eastAsia="方正仿宋_GBK"/>
                <w:sz w:val="28"/>
              </w:rPr>
              <w:tab/>
            </w:r>
            <w:r>
              <w:rPr>
                <w:rFonts w:hint="eastAsia" w:ascii="方正仿宋_GBK" w:eastAsia="方正仿宋_GBK"/>
                <w:sz w:val="28"/>
              </w:rPr>
              <w:t>月</w:t>
            </w:r>
          </w:p>
        </w:tc>
        <w:tc>
          <w:tcPr>
            <w:tcW w:w="541" w:type="dxa"/>
            <w:tcBorders>
              <w:left w:val="nil"/>
              <w:right w:val="nil"/>
            </w:tcBorders>
          </w:tcPr>
          <w:p>
            <w:pPr>
              <w:pStyle w:val="11"/>
              <w:rPr>
                <w:rFonts w:ascii="方正小标宋_GBK"/>
                <w:sz w:val="32"/>
              </w:rPr>
            </w:pPr>
          </w:p>
          <w:p>
            <w:pPr>
              <w:pStyle w:val="11"/>
              <w:rPr>
                <w:rFonts w:ascii="方正小标宋_GBK"/>
                <w:sz w:val="32"/>
              </w:rPr>
            </w:pPr>
          </w:p>
          <w:p>
            <w:pPr>
              <w:pStyle w:val="11"/>
              <w:spacing w:before="6"/>
              <w:rPr>
                <w:rFonts w:ascii="方正小标宋_GBK"/>
                <w:sz w:val="37"/>
              </w:rPr>
            </w:pPr>
          </w:p>
          <w:p>
            <w:pPr>
              <w:pStyle w:val="11"/>
              <w:spacing w:before="1"/>
              <w:ind w:left="41"/>
              <w:rPr>
                <w:rFonts w:hint="eastAsia" w:ascii="方正仿宋_GBK" w:eastAsia="方正仿宋_GBK"/>
                <w:sz w:val="28"/>
              </w:rPr>
            </w:pPr>
            <w:r>
              <w:rPr>
                <w:rFonts w:hint="eastAsia" w:ascii="方正仿宋_GBK" w:eastAsia="方正仿宋_GBK"/>
                <w:w w:val="100"/>
                <w:sz w:val="28"/>
              </w:rPr>
              <w:t>日</w:t>
            </w:r>
          </w:p>
        </w:tc>
        <w:tc>
          <w:tcPr>
            <w:tcW w:w="533" w:type="dxa"/>
            <w:tcBorders>
              <w:left w:val="nil"/>
            </w:tcBorders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9144" w:type="dxa"/>
            <w:gridSpan w:val="7"/>
          </w:tcPr>
          <w:p>
            <w:pPr>
              <w:pStyle w:val="11"/>
              <w:spacing w:before="102"/>
              <w:ind w:left="107"/>
              <w:rPr>
                <w:rFonts w:hint="eastAsia" w:ascii="方正小标宋_GBK" w:eastAsia="方正小标宋_GBK"/>
                <w:sz w:val="28"/>
              </w:rPr>
            </w:pPr>
            <w:r>
              <w:rPr>
                <w:rFonts w:hint="eastAsia" w:ascii="方正小标宋_GBK" w:eastAsia="方正小标宋_GBK"/>
                <w:spacing w:val="-4"/>
                <w:sz w:val="28"/>
              </w:rPr>
              <w:t>八、区科协审核意见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5" w:hRule="atLeast"/>
        </w:trPr>
        <w:tc>
          <w:tcPr>
            <w:tcW w:w="2385" w:type="dxa"/>
            <w:gridSpan w:val="3"/>
            <w:tcBorders>
              <w:right w:val="nil"/>
            </w:tcBorders>
          </w:tcPr>
          <w:p>
            <w:pPr>
              <w:pStyle w:val="11"/>
              <w:spacing w:before="55"/>
              <w:ind w:left="107"/>
              <w:rPr>
                <w:rFonts w:hint="eastAsia" w:ascii="方正仿宋_GBK" w:eastAsia="方正仿宋_GBK"/>
                <w:sz w:val="28"/>
              </w:rPr>
            </w:pPr>
            <w:r>
              <w:rPr>
                <w:rFonts w:hint="eastAsia" w:ascii="方正仿宋_GBK" w:eastAsia="方正仿宋_GBK"/>
                <w:spacing w:val="-3"/>
                <w:sz w:val="28"/>
              </w:rPr>
              <w:t>初审意见：</w:t>
            </w:r>
          </w:p>
        </w:tc>
        <w:tc>
          <w:tcPr>
            <w:tcW w:w="3772" w:type="dxa"/>
            <w:tcBorders>
              <w:left w:val="nil"/>
              <w:right w:val="nil"/>
            </w:tcBorders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1913" w:type="dxa"/>
            <w:tcBorders>
              <w:left w:val="nil"/>
              <w:right w:val="nil"/>
            </w:tcBorders>
          </w:tcPr>
          <w:p>
            <w:pPr>
              <w:pStyle w:val="11"/>
              <w:rPr>
                <w:rFonts w:ascii="方正小标宋_GBK"/>
                <w:sz w:val="32"/>
              </w:rPr>
            </w:pPr>
          </w:p>
          <w:p>
            <w:pPr>
              <w:pStyle w:val="11"/>
              <w:spacing w:before="11"/>
              <w:rPr>
                <w:rFonts w:ascii="方正小标宋_GBK"/>
                <w:sz w:val="36"/>
              </w:rPr>
            </w:pPr>
          </w:p>
          <w:p>
            <w:pPr>
              <w:pStyle w:val="11"/>
              <w:ind w:left="161"/>
              <w:rPr>
                <w:rFonts w:hint="eastAsia" w:ascii="方正仿宋_GBK" w:eastAsia="方正仿宋_GBK"/>
                <w:sz w:val="28"/>
              </w:rPr>
            </w:pPr>
            <w:r>
              <w:rPr>
                <w:rFonts w:hint="eastAsia" w:ascii="方正仿宋_GBK" w:eastAsia="方正仿宋_GBK"/>
                <w:spacing w:val="-3"/>
                <w:sz w:val="28"/>
              </w:rPr>
              <w:t>签字：</w:t>
            </w:r>
          </w:p>
          <w:p>
            <w:pPr>
              <w:pStyle w:val="11"/>
              <w:tabs>
                <w:tab w:val="left" w:pos="850"/>
                <w:tab w:val="left" w:pos="1541"/>
              </w:tabs>
              <w:spacing w:before="128"/>
              <w:ind w:left="24"/>
              <w:rPr>
                <w:rFonts w:hint="eastAsia" w:ascii="方正仿宋_GBK" w:eastAsia="方正仿宋_GBK"/>
                <w:sz w:val="28"/>
              </w:rPr>
            </w:pPr>
            <w:r>
              <w:rPr>
                <w:rFonts w:hint="eastAsia" w:ascii="方正仿宋_GBK" w:eastAsia="方正仿宋_GBK"/>
                <w:sz w:val="28"/>
              </w:rPr>
              <w:t>年</w:t>
            </w:r>
            <w:r>
              <w:rPr>
                <w:rFonts w:hint="eastAsia" w:ascii="方正仿宋_GBK" w:eastAsia="方正仿宋_GBK"/>
                <w:sz w:val="28"/>
              </w:rPr>
              <w:tab/>
            </w:r>
            <w:r>
              <w:rPr>
                <w:rFonts w:hint="eastAsia" w:ascii="方正仿宋_GBK" w:eastAsia="方正仿宋_GBK"/>
                <w:sz w:val="28"/>
              </w:rPr>
              <w:t>月</w:t>
            </w:r>
            <w:r>
              <w:rPr>
                <w:rFonts w:hint="eastAsia" w:ascii="方正仿宋_GBK" w:eastAsia="方正仿宋_GBK"/>
                <w:sz w:val="28"/>
              </w:rPr>
              <w:tab/>
            </w:r>
            <w:r>
              <w:rPr>
                <w:rFonts w:hint="eastAsia" w:ascii="方正仿宋_GBK" w:eastAsia="方正仿宋_GBK"/>
                <w:sz w:val="28"/>
              </w:rPr>
              <w:t>日</w:t>
            </w:r>
          </w:p>
        </w:tc>
        <w:tc>
          <w:tcPr>
            <w:tcW w:w="541" w:type="dxa"/>
            <w:tcBorders>
              <w:left w:val="nil"/>
              <w:right w:val="nil"/>
            </w:tcBorders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  <w:tc>
          <w:tcPr>
            <w:tcW w:w="533" w:type="dxa"/>
            <w:tcBorders>
              <w:left w:val="nil"/>
            </w:tcBorders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</w:tr>
    </w:tbl>
    <w:p>
      <w:pPr>
        <w:spacing w:after="0"/>
        <w:rPr>
          <w:rFonts w:ascii="Times New Roman"/>
          <w:sz w:val="26"/>
        </w:rPr>
        <w:sectPr>
          <w:pgSz w:w="11910" w:h="16840"/>
          <w:pgMar w:top="1580" w:right="1200" w:bottom="1920" w:left="1320" w:header="0" w:footer="1733" w:gutter="0"/>
          <w:cols w:space="720" w:num="1"/>
        </w:sectPr>
      </w:pPr>
    </w:p>
    <w:p>
      <w:pPr>
        <w:pStyle w:val="5"/>
        <w:spacing w:before="6"/>
        <w:rPr>
          <w:rFonts w:ascii="方正小标宋_GBK"/>
          <w:sz w:val="29"/>
        </w:rPr>
      </w:pPr>
    </w:p>
    <w:p>
      <w:pPr>
        <w:pStyle w:val="5"/>
        <w:spacing w:before="64"/>
        <w:ind w:left="268"/>
        <w:rPr>
          <w:rFonts w:ascii="Times New Roman" w:eastAsia="Times New Roman"/>
        </w:rPr>
      </w:pPr>
      <w:r>
        <w:rPr>
          <w:rFonts w:hint="eastAsia" w:ascii="黑体" w:eastAsia="黑体"/>
          <w:spacing w:val="-25"/>
          <w:w w:val="95"/>
        </w:rPr>
        <w:t xml:space="preserve">附件 </w:t>
      </w:r>
      <w:r>
        <w:rPr>
          <w:rFonts w:ascii="Times New Roman" w:eastAsia="Times New Roman"/>
          <w:w w:val="95"/>
        </w:rPr>
        <w:t>2</w:t>
      </w:r>
    </w:p>
    <w:p>
      <w:pPr>
        <w:pStyle w:val="5"/>
        <w:spacing w:before="5"/>
        <w:rPr>
          <w:rFonts w:ascii="Times New Roman"/>
          <w:sz w:val="19"/>
        </w:rPr>
      </w:pPr>
    </w:p>
    <w:p>
      <w:pPr>
        <w:spacing w:before="62"/>
        <w:ind w:left="0" w:right="1664" w:firstLine="0"/>
        <w:jc w:val="right"/>
        <w:rPr>
          <w:rFonts w:hint="eastAsia" w:ascii="楷体" w:eastAsia="楷体"/>
          <w:sz w:val="28"/>
        </w:rPr>
      </w:pPr>
      <w:r>
        <w:rPr>
          <w:rFonts w:hint="eastAsia" w:ascii="楷体" w:eastAsia="楷体"/>
          <w:spacing w:val="-3"/>
          <w:sz w:val="28"/>
        </w:rPr>
        <w:t>项目编号：</w:t>
      </w:r>
    </w:p>
    <w:p>
      <w:pPr>
        <w:pStyle w:val="5"/>
        <w:rPr>
          <w:rFonts w:ascii="楷体"/>
          <w:sz w:val="28"/>
        </w:rPr>
      </w:pPr>
    </w:p>
    <w:p>
      <w:pPr>
        <w:pStyle w:val="2"/>
        <w:spacing w:before="200" w:line="367" w:lineRule="auto"/>
        <w:ind w:left="1759" w:right="1766" w:firstLine="0"/>
        <w:jc w:val="center"/>
      </w:pPr>
      <w:r>
        <w:rPr>
          <w:w w:val="85"/>
        </w:rPr>
        <w:t>合川区科学技术协会</w:t>
      </w:r>
      <w:r>
        <w:t>项目合同书</w:t>
      </w:r>
    </w:p>
    <w:p>
      <w:pPr>
        <w:pStyle w:val="5"/>
        <w:spacing w:before="13"/>
        <w:rPr>
          <w:rFonts w:ascii="方正小标宋_GBK"/>
          <w:b/>
          <w:sz w:val="94"/>
        </w:rPr>
      </w:pPr>
    </w:p>
    <w:p>
      <w:pPr>
        <w:pStyle w:val="5"/>
        <w:tabs>
          <w:tab w:val="left" w:pos="5408"/>
        </w:tabs>
        <w:ind w:right="39"/>
        <w:jc w:val="center"/>
        <w:rPr>
          <w:rFonts w:ascii="Times New Roman" w:eastAsia="Times New Roman"/>
        </w:rPr>
      </w:pPr>
      <w:r>
        <w:rPr>
          <w:rFonts w:hint="eastAsia" w:ascii="仿宋" w:eastAsia="仿宋"/>
        </w:rPr>
        <w:t>项</w:t>
      </w:r>
      <w:r>
        <w:rPr>
          <w:rFonts w:hint="eastAsia" w:ascii="仿宋" w:eastAsia="仿宋"/>
          <w:spacing w:val="16"/>
        </w:rPr>
        <w:t xml:space="preserve"> </w:t>
      </w:r>
      <w:r>
        <w:rPr>
          <w:rFonts w:hint="eastAsia" w:ascii="仿宋" w:eastAsia="仿宋"/>
        </w:rPr>
        <w:t>目</w:t>
      </w:r>
      <w:r>
        <w:rPr>
          <w:rFonts w:hint="eastAsia" w:ascii="仿宋" w:eastAsia="仿宋"/>
          <w:spacing w:val="18"/>
        </w:rPr>
        <w:t xml:space="preserve"> </w:t>
      </w:r>
      <w:r>
        <w:rPr>
          <w:rFonts w:hint="eastAsia" w:ascii="仿宋" w:eastAsia="仿宋"/>
        </w:rPr>
        <w:t>名</w:t>
      </w:r>
      <w:r>
        <w:rPr>
          <w:rFonts w:hint="eastAsia" w:ascii="仿宋" w:eastAsia="仿宋"/>
          <w:spacing w:val="18"/>
        </w:rPr>
        <w:t xml:space="preserve"> </w:t>
      </w:r>
      <w:r>
        <w:rPr>
          <w:rFonts w:hint="eastAsia" w:ascii="仿宋" w:eastAsia="仿宋"/>
          <w:spacing w:val="12"/>
        </w:rPr>
        <w:t>称</w:t>
      </w:r>
      <w:r>
        <w:rPr>
          <w:rFonts w:hint="eastAsia" w:ascii="仿宋" w:eastAsia="仿宋"/>
        </w:rPr>
        <w:t>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5"/>
        <w:rPr>
          <w:rFonts w:ascii="Times New Roman"/>
          <w:sz w:val="20"/>
        </w:rPr>
      </w:pPr>
    </w:p>
    <w:p>
      <w:pPr>
        <w:pStyle w:val="5"/>
        <w:tabs>
          <w:tab w:val="left" w:pos="5287"/>
        </w:tabs>
        <w:spacing w:before="241"/>
        <w:ind w:right="151"/>
        <w:jc w:val="center"/>
        <w:rPr>
          <w:rFonts w:ascii="Times New Roman" w:eastAsia="Times New Roman"/>
        </w:rPr>
      </w:pPr>
      <w:r>
        <w:rPr>
          <w:rFonts w:hint="eastAsia" w:ascii="仿宋" w:eastAsia="仿宋"/>
          <w:spacing w:val="-40"/>
          <w:w w:val="85"/>
        </w:rPr>
        <w:t>项目归口管理部</w:t>
      </w:r>
      <w:r>
        <w:rPr>
          <w:rFonts w:hint="eastAsia" w:ascii="仿宋" w:eastAsia="仿宋"/>
          <w:spacing w:val="-38"/>
          <w:w w:val="85"/>
        </w:rPr>
        <w:t>门</w:t>
      </w:r>
      <w:r>
        <w:rPr>
          <w:rFonts w:ascii="Times New Roman" w:eastAsia="Times New Roman"/>
          <w:w w:val="85"/>
        </w:rPr>
        <w:t>:</w:t>
      </w:r>
      <w:r>
        <w:rPr>
          <w:rFonts w:ascii="Times New Roman" w:eastAsia="Times New Roman"/>
          <w:spacing w:val="7"/>
        </w:rPr>
        <w:t xml:space="preserve"> </w:t>
      </w:r>
      <w:r>
        <w:rPr>
          <w:rFonts w:ascii="Times New Roman" w:eastAsia="Times New Roman"/>
          <w:w w:val="87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5"/>
        <w:rPr>
          <w:rFonts w:ascii="Times New Roman"/>
          <w:sz w:val="20"/>
        </w:rPr>
      </w:pPr>
    </w:p>
    <w:p>
      <w:pPr>
        <w:pStyle w:val="5"/>
        <w:tabs>
          <w:tab w:val="left" w:pos="5403"/>
        </w:tabs>
        <w:spacing w:before="241"/>
        <w:ind w:right="34"/>
        <w:jc w:val="center"/>
        <w:rPr>
          <w:rFonts w:ascii="Times New Roman" w:eastAsia="Times New Roman"/>
        </w:rPr>
      </w:pPr>
      <w:r>
        <w:rPr>
          <w:rFonts w:hint="eastAsia" w:ascii="仿宋" w:eastAsia="仿宋"/>
          <w:w w:val="95"/>
        </w:rPr>
        <w:t>项</w:t>
      </w:r>
      <w:r>
        <w:rPr>
          <w:rFonts w:hint="eastAsia" w:ascii="仿宋" w:eastAsia="仿宋"/>
          <w:spacing w:val="-29"/>
          <w:w w:val="95"/>
        </w:rPr>
        <w:t xml:space="preserve"> </w:t>
      </w:r>
      <w:r>
        <w:rPr>
          <w:rFonts w:hint="eastAsia" w:ascii="仿宋" w:eastAsia="仿宋"/>
          <w:w w:val="95"/>
        </w:rPr>
        <w:t>目</w:t>
      </w:r>
      <w:r>
        <w:rPr>
          <w:rFonts w:hint="eastAsia" w:ascii="仿宋" w:eastAsia="仿宋"/>
          <w:spacing w:val="-31"/>
          <w:w w:val="95"/>
        </w:rPr>
        <w:t xml:space="preserve"> </w:t>
      </w:r>
      <w:r>
        <w:rPr>
          <w:rFonts w:hint="eastAsia" w:ascii="仿宋" w:eastAsia="仿宋"/>
          <w:w w:val="95"/>
        </w:rPr>
        <w:t>承</w:t>
      </w:r>
      <w:r>
        <w:rPr>
          <w:rFonts w:hint="eastAsia" w:ascii="仿宋" w:eastAsia="仿宋"/>
          <w:spacing w:val="-31"/>
          <w:w w:val="95"/>
        </w:rPr>
        <w:t xml:space="preserve"> </w:t>
      </w:r>
      <w:r>
        <w:rPr>
          <w:rFonts w:hint="eastAsia" w:ascii="仿宋" w:eastAsia="仿宋"/>
          <w:w w:val="95"/>
        </w:rPr>
        <w:t>担</w:t>
      </w:r>
      <w:r>
        <w:rPr>
          <w:rFonts w:hint="eastAsia" w:ascii="仿宋" w:eastAsia="仿宋"/>
          <w:spacing w:val="-31"/>
          <w:w w:val="95"/>
        </w:rPr>
        <w:t xml:space="preserve"> </w:t>
      </w:r>
      <w:r>
        <w:rPr>
          <w:rFonts w:hint="eastAsia" w:ascii="仿宋" w:eastAsia="仿宋"/>
          <w:spacing w:val="-4"/>
          <w:w w:val="95"/>
        </w:rPr>
        <w:t>方</w:t>
      </w:r>
      <w:r>
        <w:rPr>
          <w:rFonts w:hint="eastAsia" w:ascii="仿宋" w:eastAsia="仿宋"/>
          <w:spacing w:val="-5"/>
          <w:w w:val="95"/>
        </w:rPr>
        <w:t>：</w:t>
      </w:r>
      <w:r>
        <w:rPr>
          <w:rFonts w:ascii="Times New Roman" w:eastAsia="Times New Roman"/>
          <w:w w:val="95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5"/>
        <w:rPr>
          <w:rFonts w:ascii="Times New Roman"/>
          <w:sz w:val="20"/>
        </w:rPr>
      </w:pPr>
    </w:p>
    <w:p>
      <w:pPr>
        <w:pStyle w:val="5"/>
        <w:spacing w:before="7"/>
        <w:rPr>
          <w:rFonts w:ascii="Times New Roman"/>
          <w:sz w:val="20"/>
        </w:rPr>
      </w:pPr>
    </w:p>
    <w:p>
      <w:pPr>
        <w:pStyle w:val="4"/>
        <w:tabs>
          <w:tab w:val="left" w:pos="2068"/>
          <w:tab w:val="left" w:pos="3016"/>
          <w:tab w:val="left" w:pos="4284"/>
          <w:tab w:val="left" w:pos="5073"/>
        </w:tabs>
        <w:spacing w:before="54"/>
        <w:ind w:left="9" w:firstLine="0"/>
        <w:jc w:val="center"/>
        <w:rPr>
          <w:rFonts w:hint="eastAsia" w:ascii="仿宋" w:eastAsia="仿宋"/>
        </w:rPr>
      </w:pPr>
      <w:r>
        <w:rPr>
          <w:rFonts w:hint="eastAsia" w:ascii="仿宋" w:eastAsia="仿宋"/>
        </w:rPr>
        <w:t>起止年限：</w:t>
      </w:r>
      <w:r>
        <w:rPr>
          <w:rFonts w:hint="eastAsia" w:ascii="仿宋" w:eastAsia="仿宋"/>
        </w:rPr>
        <w:tab/>
      </w:r>
      <w:r>
        <w:rPr>
          <w:rFonts w:hint="eastAsia" w:ascii="仿宋" w:eastAsia="仿宋"/>
        </w:rPr>
        <w:t>年</w:t>
      </w:r>
      <w:r>
        <w:rPr>
          <w:rFonts w:hint="eastAsia" w:ascii="仿宋" w:eastAsia="仿宋"/>
        </w:rPr>
        <w:tab/>
      </w:r>
      <w:r>
        <w:rPr>
          <w:rFonts w:hint="eastAsia" w:ascii="仿宋" w:eastAsia="仿宋"/>
        </w:rPr>
        <w:t>月到</w:t>
      </w:r>
      <w:r>
        <w:rPr>
          <w:rFonts w:hint="eastAsia" w:ascii="仿宋" w:eastAsia="仿宋"/>
        </w:rPr>
        <w:tab/>
      </w:r>
      <w:r>
        <w:rPr>
          <w:rFonts w:hint="eastAsia" w:ascii="仿宋" w:eastAsia="仿宋"/>
        </w:rPr>
        <w:t>年</w:t>
      </w:r>
      <w:r>
        <w:rPr>
          <w:rFonts w:hint="eastAsia" w:ascii="仿宋" w:eastAsia="仿宋"/>
        </w:rPr>
        <w:tab/>
      </w:r>
      <w:r>
        <w:rPr>
          <w:rFonts w:hint="eastAsia" w:ascii="仿宋" w:eastAsia="仿宋"/>
        </w:rPr>
        <w:t>月</w:t>
      </w:r>
    </w:p>
    <w:p>
      <w:pPr>
        <w:spacing w:after="0"/>
        <w:jc w:val="center"/>
        <w:rPr>
          <w:rFonts w:hint="eastAsia" w:ascii="仿宋" w:eastAsia="仿宋"/>
        </w:rPr>
        <w:sectPr>
          <w:pgSz w:w="11910" w:h="16840"/>
          <w:pgMar w:top="1580" w:right="1200" w:bottom="1980" w:left="1320" w:header="0" w:footer="1794" w:gutter="0"/>
          <w:cols w:space="720" w:num="1"/>
        </w:sectPr>
      </w:pPr>
    </w:p>
    <w:p>
      <w:pPr>
        <w:pStyle w:val="5"/>
        <w:rPr>
          <w:rFonts w:ascii="仿宋"/>
          <w:b/>
          <w:sz w:val="20"/>
        </w:rPr>
      </w:pPr>
    </w:p>
    <w:p>
      <w:pPr>
        <w:pStyle w:val="5"/>
        <w:rPr>
          <w:rFonts w:ascii="仿宋"/>
          <w:b/>
          <w:sz w:val="19"/>
        </w:rPr>
      </w:pPr>
    </w:p>
    <w:tbl>
      <w:tblPr>
        <w:tblStyle w:val="7"/>
        <w:tblW w:w="0" w:type="auto"/>
        <w:tblInd w:w="1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39"/>
        <w:gridCol w:w="2835"/>
        <w:gridCol w:w="1701"/>
        <w:gridCol w:w="26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9073" w:type="dxa"/>
            <w:gridSpan w:val="4"/>
          </w:tcPr>
          <w:p>
            <w:pPr>
              <w:pStyle w:val="11"/>
              <w:spacing w:before="9"/>
              <w:rPr>
                <w:rFonts w:ascii="仿宋"/>
                <w:b/>
                <w:sz w:val="18"/>
              </w:rPr>
            </w:pPr>
          </w:p>
          <w:p>
            <w:pPr>
              <w:pStyle w:val="11"/>
              <w:ind w:left="212"/>
              <w:rPr>
                <w:sz w:val="24"/>
              </w:rPr>
            </w:pPr>
            <w:r>
              <w:rPr>
                <w:sz w:val="24"/>
              </w:rPr>
              <w:t>一、项目承担方基本情况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1839" w:type="dxa"/>
          </w:tcPr>
          <w:p>
            <w:pPr>
              <w:pStyle w:val="11"/>
              <w:spacing w:before="194"/>
              <w:ind w:left="449"/>
              <w:rPr>
                <w:sz w:val="24"/>
              </w:rPr>
            </w:pPr>
            <w:r>
              <w:rPr>
                <w:sz w:val="24"/>
              </w:rPr>
              <w:t>单位名称</w:t>
            </w:r>
          </w:p>
        </w:tc>
        <w:tc>
          <w:tcPr>
            <w:tcW w:w="2835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701" w:type="dxa"/>
          </w:tcPr>
          <w:p>
            <w:pPr>
              <w:pStyle w:val="11"/>
              <w:spacing w:before="194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单位性质</w:t>
            </w:r>
          </w:p>
        </w:tc>
        <w:tc>
          <w:tcPr>
            <w:tcW w:w="2698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839" w:type="dxa"/>
          </w:tcPr>
          <w:p>
            <w:pPr>
              <w:pStyle w:val="11"/>
              <w:spacing w:before="191"/>
              <w:ind w:left="449"/>
              <w:rPr>
                <w:sz w:val="24"/>
              </w:rPr>
            </w:pPr>
            <w:r>
              <w:rPr>
                <w:sz w:val="24"/>
              </w:rPr>
              <w:t>单位地址</w:t>
            </w:r>
          </w:p>
        </w:tc>
        <w:tc>
          <w:tcPr>
            <w:tcW w:w="2835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701" w:type="dxa"/>
          </w:tcPr>
          <w:p>
            <w:pPr>
              <w:pStyle w:val="11"/>
              <w:spacing w:before="191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上级主管部门</w:t>
            </w:r>
          </w:p>
        </w:tc>
        <w:tc>
          <w:tcPr>
            <w:tcW w:w="2698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1839" w:type="dxa"/>
          </w:tcPr>
          <w:p>
            <w:pPr>
              <w:pStyle w:val="11"/>
              <w:spacing w:before="190"/>
              <w:ind w:left="332"/>
              <w:rPr>
                <w:sz w:val="24"/>
              </w:rPr>
            </w:pPr>
            <w:r>
              <w:rPr>
                <w:sz w:val="24"/>
              </w:rPr>
              <w:t>项目负责人</w:t>
            </w:r>
          </w:p>
        </w:tc>
        <w:tc>
          <w:tcPr>
            <w:tcW w:w="2835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701" w:type="dxa"/>
          </w:tcPr>
          <w:p>
            <w:pPr>
              <w:pStyle w:val="11"/>
              <w:spacing w:before="190"/>
              <w:ind w:left="14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职称</w:t>
            </w:r>
            <w:r>
              <w:rPr>
                <w:rFonts w:ascii="Times New Roman" w:eastAsia="Times New Roman"/>
                <w:spacing w:val="-3"/>
                <w:sz w:val="24"/>
              </w:rPr>
              <w:t>/</w:t>
            </w:r>
            <w:r>
              <w:rPr>
                <w:spacing w:val="-3"/>
                <w:sz w:val="24"/>
              </w:rPr>
              <w:t>职务</w:t>
            </w:r>
          </w:p>
        </w:tc>
        <w:tc>
          <w:tcPr>
            <w:tcW w:w="2698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1839" w:type="dxa"/>
          </w:tcPr>
          <w:p>
            <w:pPr>
              <w:pStyle w:val="11"/>
              <w:spacing w:before="196"/>
              <w:ind w:left="449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835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701" w:type="dxa"/>
          </w:tcPr>
          <w:p>
            <w:pPr>
              <w:pStyle w:val="11"/>
              <w:tabs>
                <w:tab w:val="left" w:pos="722"/>
              </w:tabs>
              <w:spacing w:before="196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机</w:t>
            </w:r>
          </w:p>
        </w:tc>
        <w:tc>
          <w:tcPr>
            <w:tcW w:w="2698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1839" w:type="dxa"/>
          </w:tcPr>
          <w:p>
            <w:pPr>
              <w:pStyle w:val="11"/>
              <w:spacing w:before="199"/>
              <w:ind w:left="497"/>
              <w:rPr>
                <w:sz w:val="24"/>
              </w:rPr>
            </w:pPr>
            <w:r>
              <w:rPr>
                <w:sz w:val="24"/>
              </w:rPr>
              <w:t>联系人</w:t>
            </w:r>
          </w:p>
        </w:tc>
        <w:tc>
          <w:tcPr>
            <w:tcW w:w="2835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701" w:type="dxa"/>
          </w:tcPr>
          <w:p>
            <w:pPr>
              <w:pStyle w:val="11"/>
              <w:spacing w:before="199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698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839" w:type="dxa"/>
          </w:tcPr>
          <w:p>
            <w:pPr>
              <w:pStyle w:val="11"/>
              <w:tabs>
                <w:tab w:val="left" w:pos="1157"/>
              </w:tabs>
              <w:spacing w:before="190"/>
              <w:ind w:left="449"/>
              <w:rPr>
                <w:sz w:val="24"/>
              </w:rPr>
            </w:pPr>
            <w:r>
              <w:rPr>
                <w:sz w:val="24"/>
              </w:rPr>
              <w:t>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机</w:t>
            </w:r>
          </w:p>
        </w:tc>
        <w:tc>
          <w:tcPr>
            <w:tcW w:w="2835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  <w:tc>
          <w:tcPr>
            <w:tcW w:w="1701" w:type="dxa"/>
          </w:tcPr>
          <w:p>
            <w:pPr>
              <w:pStyle w:val="11"/>
              <w:spacing w:before="19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电子信箱</w:t>
            </w:r>
          </w:p>
        </w:tc>
        <w:tc>
          <w:tcPr>
            <w:tcW w:w="2698" w:type="dxa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atLeast"/>
        </w:trPr>
        <w:tc>
          <w:tcPr>
            <w:tcW w:w="9073" w:type="dxa"/>
            <w:gridSpan w:val="4"/>
          </w:tcPr>
          <w:p>
            <w:pPr>
              <w:pStyle w:val="11"/>
              <w:spacing w:before="9"/>
              <w:rPr>
                <w:rFonts w:ascii="仿宋"/>
                <w:b/>
                <w:sz w:val="18"/>
              </w:rPr>
            </w:pPr>
          </w:p>
          <w:p>
            <w:pPr>
              <w:pStyle w:val="11"/>
              <w:ind w:left="106"/>
              <w:rPr>
                <w:sz w:val="24"/>
              </w:rPr>
            </w:pPr>
            <w:r>
              <w:rPr>
                <w:sz w:val="24"/>
              </w:rPr>
              <w:t>二、项目概况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839" w:type="dxa"/>
          </w:tcPr>
          <w:p>
            <w:pPr>
              <w:pStyle w:val="11"/>
              <w:spacing w:before="201"/>
              <w:ind w:left="449"/>
              <w:rPr>
                <w:sz w:val="24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7234" w:type="dxa"/>
            <w:gridSpan w:val="3"/>
          </w:tcPr>
          <w:p>
            <w:pPr>
              <w:pStyle w:val="11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839" w:type="dxa"/>
          </w:tcPr>
          <w:p>
            <w:pPr>
              <w:pStyle w:val="11"/>
              <w:spacing w:before="6"/>
              <w:rPr>
                <w:rFonts w:ascii="仿宋"/>
                <w:b/>
                <w:sz w:val="25"/>
              </w:rPr>
            </w:pPr>
          </w:p>
          <w:p>
            <w:pPr>
              <w:pStyle w:val="11"/>
              <w:ind w:left="449"/>
              <w:rPr>
                <w:sz w:val="24"/>
              </w:rPr>
            </w:pPr>
            <w:r>
              <w:rPr>
                <w:sz w:val="24"/>
              </w:rPr>
              <w:t>项目类型</w:t>
            </w:r>
          </w:p>
        </w:tc>
        <w:tc>
          <w:tcPr>
            <w:tcW w:w="7234" w:type="dxa"/>
            <w:gridSpan w:val="3"/>
          </w:tcPr>
          <w:p>
            <w:pPr>
              <w:pStyle w:val="11"/>
              <w:tabs>
                <w:tab w:val="left" w:pos="2443"/>
                <w:tab w:val="left" w:pos="4104"/>
              </w:tabs>
              <w:spacing w:before="144"/>
              <w:ind w:left="108"/>
              <w:rPr>
                <w:rFonts w:ascii="Times New Roman" w:hAnsi="Times New Roman" w:eastAsia="Times New Roman"/>
                <w:sz w:val="24"/>
              </w:rPr>
            </w:pPr>
            <w:r>
              <w:rPr>
                <w:rFonts w:ascii="Times New Roman" w:hAnsi="Times New Roman" w:eastAsia="Times New Roman"/>
                <w:w w:val="95"/>
                <w:sz w:val="24"/>
              </w:rPr>
              <w:t>1.</w:t>
            </w:r>
            <w:r>
              <w:rPr>
                <w:rFonts w:hint="eastAsia" w:ascii="仿宋" w:hAnsi="仿宋" w:eastAsia="仿宋"/>
                <w:w w:val="95"/>
                <w:sz w:val="24"/>
              </w:rPr>
              <w:t>科普资源建设类</w:t>
            </w:r>
            <w:r>
              <w:rPr>
                <w:rFonts w:ascii="Times New Roman" w:hAnsi="Times New Roman" w:eastAsia="Times New Roman"/>
                <w:w w:val="95"/>
                <w:sz w:val="24"/>
              </w:rPr>
              <w:t>□</w:t>
            </w:r>
            <w:r>
              <w:rPr>
                <w:rFonts w:ascii="Times New Roman" w:hAnsi="Times New Roman" w:eastAsia="Times New Roman"/>
                <w:w w:val="95"/>
                <w:sz w:val="24"/>
              </w:rPr>
              <w:tab/>
            </w:r>
            <w:r>
              <w:rPr>
                <w:rFonts w:ascii="Times New Roman" w:hAnsi="Times New Roman" w:eastAsia="Times New Roman"/>
                <w:sz w:val="24"/>
              </w:rPr>
              <w:t>2.</w:t>
            </w:r>
            <w:r>
              <w:rPr>
                <w:rFonts w:hint="eastAsia" w:ascii="仿宋" w:hAnsi="仿宋" w:eastAsia="仿宋"/>
                <w:sz w:val="24"/>
              </w:rPr>
              <w:t>科普活动类</w:t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  <w:r>
              <w:rPr>
                <w:rFonts w:ascii="Times New Roman" w:hAnsi="Times New Roman" w:eastAsia="Times New Roman"/>
                <w:sz w:val="24"/>
              </w:rPr>
              <w:tab/>
            </w:r>
            <w:r>
              <w:rPr>
                <w:rFonts w:ascii="Times New Roman" w:hAnsi="Times New Roman" w:eastAsia="Times New Roman"/>
                <w:sz w:val="24"/>
              </w:rPr>
              <w:t>3.</w:t>
            </w:r>
            <w:r>
              <w:rPr>
                <w:rFonts w:hint="eastAsia" w:ascii="仿宋" w:hAnsi="仿宋" w:eastAsia="仿宋"/>
                <w:sz w:val="24"/>
              </w:rPr>
              <w:t>科普基础设施建设类</w:t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</w:p>
          <w:p>
            <w:pPr>
              <w:pStyle w:val="11"/>
              <w:tabs>
                <w:tab w:val="left" w:pos="2438"/>
              </w:tabs>
              <w:spacing w:before="173"/>
              <w:ind w:left="108"/>
              <w:rPr>
                <w:rFonts w:ascii="Times New Roman" w:hAnsi="Times New Roman" w:eastAsia="Times New Roman"/>
                <w:sz w:val="24"/>
              </w:rPr>
            </w:pPr>
            <w:r>
              <w:rPr>
                <w:rFonts w:ascii="Times New Roman" w:hAnsi="Times New Roman" w:eastAsia="Times New Roman"/>
                <w:w w:val="95"/>
                <w:sz w:val="24"/>
              </w:rPr>
              <w:t>4.</w:t>
            </w:r>
            <w:r>
              <w:rPr>
                <w:rFonts w:hint="eastAsia" w:ascii="仿宋" w:hAnsi="仿宋" w:eastAsia="仿宋"/>
                <w:w w:val="95"/>
                <w:sz w:val="24"/>
              </w:rPr>
              <w:t>科普能力提升类</w:t>
            </w:r>
            <w:r>
              <w:rPr>
                <w:rFonts w:ascii="Times New Roman" w:hAnsi="Times New Roman" w:eastAsia="Times New Roman"/>
                <w:w w:val="95"/>
                <w:sz w:val="24"/>
              </w:rPr>
              <w:t>□</w:t>
            </w:r>
            <w:r>
              <w:rPr>
                <w:rFonts w:ascii="Times New Roman" w:hAnsi="Times New Roman" w:eastAsia="Times New Roman"/>
                <w:w w:val="95"/>
                <w:sz w:val="24"/>
              </w:rPr>
              <w:tab/>
            </w:r>
            <w:r>
              <w:rPr>
                <w:rFonts w:ascii="Times New Roman" w:hAnsi="Times New Roman" w:eastAsia="Times New Roman"/>
                <w:sz w:val="24"/>
              </w:rPr>
              <w:t>5.</w:t>
            </w:r>
            <w:r>
              <w:rPr>
                <w:rFonts w:hint="eastAsia" w:ascii="仿宋" w:hAnsi="仿宋" w:eastAsia="仿宋"/>
                <w:sz w:val="24"/>
              </w:rPr>
              <w:t>其他</w:t>
            </w:r>
            <w:r>
              <w:rPr>
                <w:rFonts w:ascii="Times New Roman" w:hAnsi="Times New Roman" w:eastAsia="Times New Roman"/>
                <w:sz w:val="24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839" w:type="dxa"/>
            <w:vMerge w:val="restart"/>
          </w:tcPr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spacing w:before="172"/>
              <w:ind w:left="504"/>
              <w:rPr>
                <w:sz w:val="24"/>
              </w:rPr>
            </w:pPr>
            <w:r>
              <w:rPr>
                <w:sz w:val="24"/>
              </w:rPr>
              <w:t>预算经费</w:t>
            </w:r>
          </w:p>
        </w:tc>
        <w:tc>
          <w:tcPr>
            <w:tcW w:w="7234" w:type="dxa"/>
            <w:gridSpan w:val="3"/>
          </w:tcPr>
          <w:p>
            <w:pPr>
              <w:pStyle w:val="11"/>
              <w:tabs>
                <w:tab w:val="left" w:pos="1987"/>
                <w:tab w:val="left" w:pos="5407"/>
              </w:tabs>
              <w:spacing w:before="153"/>
              <w:ind w:left="221"/>
              <w:rPr>
                <w:sz w:val="24"/>
              </w:rPr>
            </w:pPr>
            <w:r>
              <w:rPr>
                <w:sz w:val="24"/>
              </w:rPr>
              <w:t>总预算经费：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万元（大写：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83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34" w:type="dxa"/>
            <w:gridSpan w:val="3"/>
          </w:tcPr>
          <w:p>
            <w:pPr>
              <w:pStyle w:val="11"/>
              <w:tabs>
                <w:tab w:val="left" w:pos="1987"/>
                <w:tab w:val="left" w:pos="5407"/>
              </w:tabs>
              <w:spacing w:before="166"/>
              <w:ind w:left="221"/>
              <w:rPr>
                <w:sz w:val="24"/>
              </w:rPr>
            </w:pPr>
            <w:r>
              <w:rPr>
                <w:sz w:val="24"/>
              </w:rPr>
              <w:t>审批经费：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万元（大写：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1" w:hRule="atLeast"/>
        </w:trPr>
        <w:tc>
          <w:tcPr>
            <w:tcW w:w="1839" w:type="dxa"/>
          </w:tcPr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spacing w:before="7"/>
              <w:rPr>
                <w:rFonts w:ascii="仿宋"/>
                <w:b/>
                <w:sz w:val="32"/>
              </w:rPr>
            </w:pPr>
          </w:p>
          <w:p>
            <w:pPr>
              <w:pStyle w:val="11"/>
              <w:ind w:left="504"/>
              <w:rPr>
                <w:sz w:val="24"/>
              </w:rPr>
            </w:pPr>
            <w:r>
              <w:rPr>
                <w:sz w:val="24"/>
              </w:rPr>
              <w:t>支付方式</w:t>
            </w:r>
          </w:p>
        </w:tc>
        <w:tc>
          <w:tcPr>
            <w:tcW w:w="7234" w:type="dxa"/>
            <w:gridSpan w:val="3"/>
          </w:tcPr>
          <w:p>
            <w:pPr>
              <w:pStyle w:val="11"/>
              <w:spacing w:before="9"/>
              <w:rPr>
                <w:rFonts w:ascii="仿宋"/>
                <w:b/>
                <w:sz w:val="25"/>
              </w:rPr>
            </w:pPr>
          </w:p>
          <w:p>
            <w:pPr>
              <w:pStyle w:val="11"/>
              <w:ind w:left="108"/>
              <w:rPr>
                <w:sz w:val="24"/>
              </w:rPr>
            </w:pPr>
            <w:r>
              <w:rPr>
                <w:sz w:val="24"/>
              </w:rPr>
              <w:t>支付方式：</w:t>
            </w:r>
          </w:p>
          <w:p>
            <w:pPr>
              <w:pStyle w:val="11"/>
              <w:spacing w:before="8"/>
              <w:rPr>
                <w:rFonts w:ascii="仿宋"/>
                <w:b/>
                <w:sz w:val="19"/>
              </w:rPr>
            </w:pPr>
          </w:p>
          <w:p>
            <w:pPr>
              <w:pStyle w:val="11"/>
              <w:numPr>
                <w:ilvl w:val="0"/>
                <w:numId w:val="3"/>
              </w:numPr>
              <w:tabs>
                <w:tab w:val="left" w:pos="554"/>
                <w:tab w:val="left" w:pos="555"/>
              </w:tabs>
              <w:spacing w:before="0" w:after="0" w:line="240" w:lineRule="auto"/>
              <w:ind w:left="554" w:right="0" w:hanging="447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一次性支付</w:t>
            </w:r>
          </w:p>
          <w:p>
            <w:pPr>
              <w:pStyle w:val="11"/>
              <w:spacing w:before="11"/>
              <w:rPr>
                <w:rFonts w:ascii="仿宋"/>
                <w:b/>
                <w:sz w:val="19"/>
              </w:rPr>
            </w:pPr>
          </w:p>
          <w:p>
            <w:pPr>
              <w:pStyle w:val="11"/>
              <w:numPr>
                <w:ilvl w:val="0"/>
                <w:numId w:val="3"/>
              </w:numPr>
              <w:tabs>
                <w:tab w:val="left" w:pos="554"/>
                <w:tab w:val="left" w:pos="555"/>
              </w:tabs>
              <w:spacing w:before="0" w:after="0" w:line="240" w:lineRule="auto"/>
              <w:ind w:left="554" w:right="0" w:hanging="447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分期支付：</w:t>
            </w:r>
          </w:p>
          <w:p>
            <w:pPr>
              <w:pStyle w:val="11"/>
              <w:spacing w:before="8"/>
              <w:rPr>
                <w:rFonts w:ascii="仿宋"/>
                <w:b/>
                <w:sz w:val="19"/>
              </w:rPr>
            </w:pPr>
          </w:p>
          <w:p>
            <w:pPr>
              <w:pStyle w:val="11"/>
              <w:tabs>
                <w:tab w:val="left" w:pos="1759"/>
                <w:tab w:val="left" w:pos="5179"/>
              </w:tabs>
              <w:ind w:left="578"/>
              <w:rPr>
                <w:sz w:val="24"/>
              </w:rPr>
            </w:pPr>
            <w:r>
              <w:rPr>
                <w:sz w:val="24"/>
              </w:rPr>
              <w:t>第一次</w:t>
            </w:r>
            <w:r>
              <w:rPr>
                <w:rFonts w:ascii="Times New Roman" w:eastAsia="Times New Roman"/>
                <w:sz w:val="24"/>
                <w:u w:val="single"/>
              </w:rPr>
              <w:tab/>
            </w:r>
            <w:r>
              <w:rPr>
                <w:sz w:val="24"/>
              </w:rPr>
              <w:t>万元（时间：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）</w:t>
            </w:r>
          </w:p>
          <w:p>
            <w:pPr>
              <w:pStyle w:val="11"/>
              <w:spacing w:before="8"/>
              <w:rPr>
                <w:rFonts w:ascii="仿宋"/>
                <w:b/>
                <w:sz w:val="19"/>
              </w:rPr>
            </w:pPr>
          </w:p>
          <w:p>
            <w:pPr>
              <w:pStyle w:val="11"/>
              <w:tabs>
                <w:tab w:val="left" w:pos="1759"/>
                <w:tab w:val="left" w:pos="5179"/>
              </w:tabs>
              <w:spacing w:before="1"/>
              <w:ind w:left="578"/>
              <w:rPr>
                <w:sz w:val="24"/>
              </w:rPr>
            </w:pPr>
            <w:r>
              <w:rPr>
                <w:sz w:val="24"/>
              </w:rPr>
              <w:t>第二次</w:t>
            </w:r>
            <w:r>
              <w:rPr>
                <w:rFonts w:ascii="Times New Roman" w:eastAsia="Times New Roman"/>
                <w:sz w:val="24"/>
                <w:u w:val="single"/>
              </w:rPr>
              <w:tab/>
            </w:r>
            <w:r>
              <w:rPr>
                <w:sz w:val="24"/>
              </w:rPr>
              <w:t>万元（时间：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）</w:t>
            </w:r>
          </w:p>
          <w:p>
            <w:pPr>
              <w:pStyle w:val="11"/>
              <w:spacing w:before="10"/>
              <w:rPr>
                <w:rFonts w:ascii="仿宋"/>
                <w:b/>
                <w:sz w:val="19"/>
              </w:rPr>
            </w:pPr>
          </w:p>
          <w:p>
            <w:pPr>
              <w:pStyle w:val="11"/>
              <w:numPr>
                <w:ilvl w:val="0"/>
                <w:numId w:val="3"/>
              </w:numPr>
              <w:tabs>
                <w:tab w:val="left" w:pos="554"/>
                <w:tab w:val="left" w:pos="555"/>
                <w:tab w:val="left" w:pos="1970"/>
              </w:tabs>
              <w:spacing w:before="0" w:after="0" w:line="240" w:lineRule="auto"/>
              <w:ind w:left="554" w:right="0" w:hanging="447"/>
              <w:jc w:val="left"/>
              <w:rPr>
                <w:sz w:val="24"/>
              </w:rPr>
            </w:pPr>
            <w:r>
              <w:rPr>
                <w:sz w:val="24"/>
              </w:rPr>
              <w:t>其他：</w:t>
            </w:r>
            <w:r>
              <w:rPr>
                <w:rFonts w:ascii="Times New Roman" w:hAnsi="Times New Roman" w:eastAsia="Times New Roman"/>
                <w:sz w:val="24"/>
                <w:u w:val="single"/>
              </w:rPr>
              <w:tab/>
            </w:r>
            <w:r>
              <w:rPr>
                <w:sz w:val="24"/>
              </w:rPr>
              <w:t>。</w:t>
            </w:r>
          </w:p>
        </w:tc>
      </w:tr>
    </w:tbl>
    <w:p>
      <w:pPr>
        <w:spacing w:after="0" w:line="240" w:lineRule="auto"/>
        <w:jc w:val="left"/>
        <w:rPr>
          <w:sz w:val="24"/>
        </w:rPr>
        <w:sectPr>
          <w:pgSz w:w="11910" w:h="16840"/>
          <w:pgMar w:top="1580" w:right="1200" w:bottom="1920" w:left="1320" w:header="0" w:footer="1733" w:gutter="0"/>
          <w:cols w:space="720" w:num="1"/>
        </w:sectPr>
      </w:pPr>
    </w:p>
    <w:p>
      <w:pPr>
        <w:pStyle w:val="5"/>
        <w:rPr>
          <w:rFonts w:ascii="仿宋"/>
          <w:b/>
          <w:sz w:val="20"/>
        </w:rPr>
      </w:pPr>
    </w:p>
    <w:p>
      <w:pPr>
        <w:pStyle w:val="5"/>
        <w:rPr>
          <w:rFonts w:ascii="仿宋"/>
          <w:b/>
          <w:sz w:val="19"/>
        </w:rPr>
      </w:pPr>
    </w:p>
    <w:tbl>
      <w:tblPr>
        <w:tblStyle w:val="7"/>
        <w:tblW w:w="0" w:type="auto"/>
        <w:tblInd w:w="1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9056" w:type="dxa"/>
          </w:tcPr>
          <w:p>
            <w:pPr>
              <w:pStyle w:val="11"/>
              <w:spacing w:before="167"/>
              <w:ind w:left="108"/>
              <w:rPr>
                <w:sz w:val="28"/>
              </w:rPr>
            </w:pPr>
            <w:r>
              <w:rPr>
                <w:spacing w:val="-4"/>
                <w:sz w:val="28"/>
              </w:rPr>
              <w:t>三、项目实施方案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0" w:hRule="atLeast"/>
        </w:trPr>
        <w:tc>
          <w:tcPr>
            <w:tcW w:w="9056" w:type="dxa"/>
          </w:tcPr>
          <w:p>
            <w:pPr>
              <w:pStyle w:val="11"/>
              <w:spacing w:before="80"/>
              <w:ind w:left="578" w:right="-29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pacing w:val="-5"/>
                <w:sz w:val="24"/>
              </w:rPr>
              <w:t>（</w:t>
            </w:r>
            <w:r>
              <w:rPr>
                <w:rFonts w:hint="eastAsia" w:ascii="仿宋" w:eastAsia="仿宋"/>
                <w:spacing w:val="-6"/>
                <w:sz w:val="24"/>
              </w:rPr>
              <w:t>描述项目依据、工作目标、组织实施条件、项目内容、工作方法、落实措施等</w:t>
            </w:r>
            <w:r>
              <w:rPr>
                <w:rFonts w:hint="eastAsia" w:ascii="仿宋" w:eastAsia="仿宋"/>
                <w:sz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9056" w:type="dxa"/>
          </w:tcPr>
          <w:p>
            <w:pPr>
              <w:pStyle w:val="11"/>
              <w:spacing w:before="127"/>
              <w:ind w:left="108"/>
              <w:rPr>
                <w:sz w:val="28"/>
              </w:rPr>
            </w:pPr>
            <w:r>
              <w:rPr>
                <w:spacing w:val="-4"/>
                <w:sz w:val="28"/>
              </w:rPr>
              <w:t>四、项目成果及考核指标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7" w:hRule="atLeast"/>
        </w:trPr>
        <w:tc>
          <w:tcPr>
            <w:tcW w:w="9056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pgSz w:w="11910" w:h="16840"/>
          <w:pgMar w:top="1580" w:right="1200" w:bottom="1900" w:left="1320" w:header="0" w:footer="1794" w:gutter="0"/>
          <w:cols w:space="720" w:num="1"/>
        </w:sectPr>
      </w:pPr>
    </w:p>
    <w:p>
      <w:pPr>
        <w:pStyle w:val="5"/>
        <w:rPr>
          <w:rFonts w:ascii="仿宋"/>
          <w:b/>
          <w:sz w:val="20"/>
        </w:rPr>
      </w:pPr>
    </w:p>
    <w:p>
      <w:pPr>
        <w:pStyle w:val="5"/>
        <w:rPr>
          <w:rFonts w:ascii="仿宋"/>
          <w:b/>
          <w:sz w:val="19"/>
        </w:rPr>
      </w:pPr>
    </w:p>
    <w:tbl>
      <w:tblPr>
        <w:tblStyle w:val="7"/>
        <w:tblW w:w="0" w:type="auto"/>
        <w:tblInd w:w="1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2"/>
        <w:gridCol w:w="1228"/>
        <w:gridCol w:w="1160"/>
        <w:gridCol w:w="1990"/>
        <w:gridCol w:w="825"/>
        <w:gridCol w:w="204"/>
        <w:gridCol w:w="921"/>
        <w:gridCol w:w="1109"/>
        <w:gridCol w:w="9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9056" w:type="dxa"/>
            <w:gridSpan w:val="9"/>
          </w:tcPr>
          <w:p>
            <w:pPr>
              <w:pStyle w:val="11"/>
              <w:spacing w:before="133"/>
              <w:ind w:left="108"/>
              <w:rPr>
                <w:sz w:val="28"/>
              </w:rPr>
            </w:pPr>
            <w:r>
              <w:rPr>
                <w:spacing w:val="-4"/>
                <w:sz w:val="28"/>
              </w:rPr>
              <w:t>六、项目进度计划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010" w:type="dxa"/>
            <w:gridSpan w:val="3"/>
          </w:tcPr>
          <w:p>
            <w:pPr>
              <w:pStyle w:val="11"/>
              <w:spacing w:before="147"/>
              <w:ind w:left="955"/>
              <w:rPr>
                <w:sz w:val="28"/>
              </w:rPr>
            </w:pPr>
            <w:r>
              <w:rPr>
                <w:spacing w:val="-3"/>
                <w:sz w:val="28"/>
              </w:rPr>
              <w:t>实施阶段</w:t>
            </w:r>
          </w:p>
        </w:tc>
        <w:tc>
          <w:tcPr>
            <w:tcW w:w="3019" w:type="dxa"/>
            <w:gridSpan w:val="3"/>
          </w:tcPr>
          <w:p>
            <w:pPr>
              <w:pStyle w:val="11"/>
              <w:spacing w:before="147"/>
              <w:ind w:left="957"/>
              <w:rPr>
                <w:sz w:val="28"/>
              </w:rPr>
            </w:pPr>
            <w:r>
              <w:rPr>
                <w:spacing w:val="-3"/>
                <w:sz w:val="28"/>
              </w:rPr>
              <w:t>起止时间</w:t>
            </w:r>
          </w:p>
        </w:tc>
        <w:tc>
          <w:tcPr>
            <w:tcW w:w="3027" w:type="dxa"/>
            <w:gridSpan w:val="3"/>
          </w:tcPr>
          <w:p>
            <w:pPr>
              <w:pStyle w:val="11"/>
              <w:spacing w:before="147"/>
              <w:ind w:left="962"/>
              <w:rPr>
                <w:sz w:val="28"/>
              </w:rPr>
            </w:pPr>
            <w:r>
              <w:rPr>
                <w:spacing w:val="-3"/>
                <w:sz w:val="28"/>
              </w:rPr>
              <w:t>目标内容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010" w:type="dxa"/>
            <w:gridSpan w:val="3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019" w:type="dxa"/>
            <w:gridSpan w:val="3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027" w:type="dxa"/>
            <w:gridSpan w:val="3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010" w:type="dxa"/>
            <w:gridSpan w:val="3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019" w:type="dxa"/>
            <w:gridSpan w:val="3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027" w:type="dxa"/>
            <w:gridSpan w:val="3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010" w:type="dxa"/>
            <w:gridSpan w:val="3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019" w:type="dxa"/>
            <w:gridSpan w:val="3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027" w:type="dxa"/>
            <w:gridSpan w:val="3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51" w:hRule="atLeast"/>
        </w:trPr>
        <w:tc>
          <w:tcPr>
            <w:tcW w:w="3010" w:type="dxa"/>
            <w:gridSpan w:val="3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019" w:type="dxa"/>
            <w:gridSpan w:val="3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027" w:type="dxa"/>
            <w:gridSpan w:val="3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3010" w:type="dxa"/>
            <w:gridSpan w:val="3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019" w:type="dxa"/>
            <w:gridSpan w:val="3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027" w:type="dxa"/>
            <w:gridSpan w:val="3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3010" w:type="dxa"/>
            <w:gridSpan w:val="3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019" w:type="dxa"/>
            <w:gridSpan w:val="3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027" w:type="dxa"/>
            <w:gridSpan w:val="3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9056" w:type="dxa"/>
            <w:gridSpan w:val="9"/>
          </w:tcPr>
          <w:p>
            <w:pPr>
              <w:pStyle w:val="11"/>
              <w:spacing w:before="131"/>
              <w:ind w:left="108"/>
              <w:rPr>
                <w:sz w:val="28"/>
              </w:rPr>
            </w:pPr>
            <w:r>
              <w:rPr>
                <w:spacing w:val="-5"/>
                <w:sz w:val="28"/>
              </w:rPr>
              <w:t>七、经费支出预算表</w:t>
            </w:r>
            <w:r>
              <w:rPr>
                <w:spacing w:val="-4"/>
                <w:sz w:val="28"/>
              </w:rPr>
              <w:t>（</w:t>
            </w:r>
            <w:r>
              <w:rPr>
                <w:rFonts w:hint="eastAsia" w:ascii="宋体" w:eastAsia="宋体"/>
                <w:b/>
                <w:spacing w:val="-4"/>
                <w:sz w:val="21"/>
              </w:rPr>
              <w:t>单位：万元</w:t>
            </w:r>
            <w:r>
              <w:rPr>
                <w:spacing w:val="-4"/>
                <w:sz w:val="2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622" w:type="dxa"/>
          </w:tcPr>
          <w:p>
            <w:pPr>
              <w:pStyle w:val="11"/>
              <w:spacing w:before="2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ind w:left="185"/>
              <w:rPr>
                <w:sz w:val="21"/>
              </w:rPr>
            </w:pPr>
            <w:r>
              <w:rPr>
                <w:sz w:val="21"/>
              </w:rPr>
              <w:t>序号</w:t>
            </w:r>
          </w:p>
        </w:tc>
        <w:tc>
          <w:tcPr>
            <w:tcW w:w="1228" w:type="dxa"/>
          </w:tcPr>
          <w:p>
            <w:pPr>
              <w:pStyle w:val="11"/>
              <w:spacing w:before="2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ind w:left="265" w:right="211"/>
              <w:jc w:val="center"/>
              <w:rPr>
                <w:sz w:val="21"/>
              </w:rPr>
            </w:pPr>
            <w:r>
              <w:rPr>
                <w:spacing w:val="-24"/>
                <w:w w:val="95"/>
                <w:sz w:val="21"/>
              </w:rPr>
              <w:t>支出内容</w:t>
            </w:r>
          </w:p>
        </w:tc>
        <w:tc>
          <w:tcPr>
            <w:tcW w:w="3150" w:type="dxa"/>
            <w:gridSpan w:val="2"/>
          </w:tcPr>
          <w:p>
            <w:pPr>
              <w:pStyle w:val="11"/>
              <w:spacing w:before="2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ind w:left="1158" w:right="1143"/>
              <w:jc w:val="center"/>
              <w:rPr>
                <w:sz w:val="21"/>
              </w:rPr>
            </w:pPr>
            <w:r>
              <w:rPr>
                <w:w w:val="95"/>
                <w:sz w:val="21"/>
              </w:rPr>
              <w:t>测算明细</w:t>
            </w:r>
          </w:p>
        </w:tc>
        <w:tc>
          <w:tcPr>
            <w:tcW w:w="825" w:type="dxa"/>
          </w:tcPr>
          <w:p>
            <w:pPr>
              <w:pStyle w:val="11"/>
              <w:spacing w:before="2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ind w:left="183" w:right="171"/>
              <w:jc w:val="center"/>
              <w:rPr>
                <w:sz w:val="21"/>
              </w:rPr>
            </w:pPr>
            <w:r>
              <w:rPr>
                <w:sz w:val="21"/>
              </w:rPr>
              <w:t>金额</w:t>
            </w:r>
          </w:p>
        </w:tc>
        <w:tc>
          <w:tcPr>
            <w:tcW w:w="1125" w:type="dxa"/>
            <w:gridSpan w:val="2"/>
          </w:tcPr>
          <w:p>
            <w:pPr>
              <w:pStyle w:val="11"/>
              <w:spacing w:before="110"/>
              <w:ind w:left="151"/>
              <w:rPr>
                <w:sz w:val="21"/>
              </w:rPr>
            </w:pPr>
            <w:r>
              <w:rPr>
                <w:w w:val="95"/>
                <w:sz w:val="21"/>
              </w:rPr>
              <w:t>区科协资</w:t>
            </w:r>
          </w:p>
          <w:p>
            <w:pPr>
              <w:pStyle w:val="11"/>
              <w:spacing w:before="132"/>
              <w:ind w:left="254"/>
              <w:rPr>
                <w:sz w:val="21"/>
              </w:rPr>
            </w:pPr>
            <w:r>
              <w:rPr>
                <w:w w:val="95"/>
                <w:sz w:val="21"/>
              </w:rPr>
              <w:t>助金额</w:t>
            </w:r>
          </w:p>
        </w:tc>
        <w:tc>
          <w:tcPr>
            <w:tcW w:w="1109" w:type="dxa"/>
          </w:tcPr>
          <w:p>
            <w:pPr>
              <w:pStyle w:val="11"/>
              <w:spacing w:before="110"/>
              <w:ind w:left="-24" w:right="-87"/>
              <w:jc w:val="center"/>
              <w:rPr>
                <w:sz w:val="21"/>
              </w:rPr>
            </w:pPr>
            <w:r>
              <w:rPr>
                <w:spacing w:val="-40"/>
                <w:w w:val="95"/>
                <w:sz w:val="21"/>
              </w:rPr>
              <w:t>项目实施方承担</w:t>
            </w:r>
          </w:p>
          <w:p>
            <w:pPr>
              <w:pStyle w:val="11"/>
              <w:spacing w:before="132"/>
              <w:ind w:left="387" w:right="251"/>
              <w:jc w:val="center"/>
              <w:rPr>
                <w:sz w:val="21"/>
              </w:rPr>
            </w:pPr>
            <w:r>
              <w:rPr>
                <w:sz w:val="21"/>
              </w:rPr>
              <w:t>经费</w:t>
            </w:r>
          </w:p>
        </w:tc>
        <w:tc>
          <w:tcPr>
            <w:tcW w:w="997" w:type="dxa"/>
          </w:tcPr>
          <w:p>
            <w:pPr>
              <w:pStyle w:val="11"/>
              <w:spacing w:before="2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ind w:left="293"/>
              <w:rPr>
                <w:sz w:val="21"/>
              </w:rPr>
            </w:pPr>
            <w:r>
              <w:rPr>
                <w:sz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622" w:type="dxa"/>
          </w:tcPr>
          <w:p>
            <w:pPr>
              <w:pStyle w:val="11"/>
              <w:spacing w:before="67"/>
              <w:ind w:left="240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1</w:t>
            </w:r>
          </w:p>
        </w:tc>
        <w:tc>
          <w:tcPr>
            <w:tcW w:w="122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50" w:type="dxa"/>
            <w:gridSpan w:val="2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2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25" w:type="dxa"/>
            <w:gridSpan w:val="2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09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22" w:type="dxa"/>
          </w:tcPr>
          <w:p>
            <w:pPr>
              <w:pStyle w:val="11"/>
              <w:spacing w:before="58"/>
              <w:ind w:left="240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2</w:t>
            </w:r>
          </w:p>
        </w:tc>
        <w:tc>
          <w:tcPr>
            <w:tcW w:w="122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50" w:type="dxa"/>
            <w:gridSpan w:val="2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2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25" w:type="dxa"/>
            <w:gridSpan w:val="2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09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622" w:type="dxa"/>
          </w:tcPr>
          <w:p>
            <w:pPr>
              <w:pStyle w:val="11"/>
              <w:spacing w:before="90"/>
              <w:ind w:left="240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3</w:t>
            </w:r>
          </w:p>
        </w:tc>
        <w:tc>
          <w:tcPr>
            <w:tcW w:w="122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50" w:type="dxa"/>
            <w:gridSpan w:val="2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2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25" w:type="dxa"/>
            <w:gridSpan w:val="2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09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622" w:type="dxa"/>
          </w:tcPr>
          <w:p>
            <w:pPr>
              <w:pStyle w:val="11"/>
              <w:spacing w:before="80"/>
              <w:ind w:left="240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4</w:t>
            </w:r>
          </w:p>
        </w:tc>
        <w:tc>
          <w:tcPr>
            <w:tcW w:w="122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50" w:type="dxa"/>
            <w:gridSpan w:val="2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2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25" w:type="dxa"/>
            <w:gridSpan w:val="2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09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622" w:type="dxa"/>
          </w:tcPr>
          <w:p>
            <w:pPr>
              <w:pStyle w:val="11"/>
              <w:spacing w:before="80"/>
              <w:ind w:left="240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5</w:t>
            </w:r>
          </w:p>
        </w:tc>
        <w:tc>
          <w:tcPr>
            <w:tcW w:w="122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50" w:type="dxa"/>
            <w:gridSpan w:val="2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2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25" w:type="dxa"/>
            <w:gridSpan w:val="2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09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622" w:type="dxa"/>
          </w:tcPr>
          <w:p>
            <w:pPr>
              <w:pStyle w:val="11"/>
              <w:spacing w:before="74"/>
              <w:ind w:left="240"/>
              <w:rPr>
                <w:rFonts w:ascii="Times New Roman"/>
                <w:sz w:val="28"/>
              </w:rPr>
            </w:pPr>
            <w:r>
              <w:rPr>
                <w:rFonts w:ascii="Times New Roman"/>
                <w:w w:val="100"/>
                <w:sz w:val="28"/>
              </w:rPr>
              <w:t>6</w:t>
            </w:r>
          </w:p>
        </w:tc>
        <w:tc>
          <w:tcPr>
            <w:tcW w:w="122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50" w:type="dxa"/>
            <w:gridSpan w:val="2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2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25" w:type="dxa"/>
            <w:gridSpan w:val="2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09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15" w:hRule="atLeast"/>
        </w:trPr>
        <w:tc>
          <w:tcPr>
            <w:tcW w:w="622" w:type="dxa"/>
          </w:tcPr>
          <w:p>
            <w:pPr>
              <w:pStyle w:val="11"/>
              <w:spacing w:before="156"/>
              <w:ind w:left="17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w w:val="100"/>
                <w:sz w:val="28"/>
              </w:rPr>
              <w:t>…</w:t>
            </w:r>
          </w:p>
        </w:tc>
        <w:tc>
          <w:tcPr>
            <w:tcW w:w="122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50" w:type="dxa"/>
            <w:gridSpan w:val="2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2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25" w:type="dxa"/>
            <w:gridSpan w:val="2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09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</w:trPr>
        <w:tc>
          <w:tcPr>
            <w:tcW w:w="622" w:type="dxa"/>
          </w:tcPr>
          <w:p>
            <w:pPr>
              <w:pStyle w:val="11"/>
              <w:spacing w:before="10"/>
              <w:rPr>
                <w:rFonts w:ascii="仿宋"/>
                <w:b/>
                <w:sz w:val="18"/>
              </w:rPr>
            </w:pPr>
          </w:p>
          <w:p>
            <w:pPr>
              <w:pStyle w:val="11"/>
              <w:spacing w:before="1"/>
              <w:ind w:left="228"/>
              <w:rPr>
                <w:sz w:val="21"/>
              </w:rPr>
            </w:pPr>
            <w:r>
              <w:rPr>
                <w:w w:val="99"/>
                <w:sz w:val="21"/>
              </w:rPr>
              <w:t>例</w:t>
            </w:r>
          </w:p>
        </w:tc>
        <w:tc>
          <w:tcPr>
            <w:tcW w:w="1228" w:type="dxa"/>
          </w:tcPr>
          <w:p>
            <w:pPr>
              <w:pStyle w:val="11"/>
              <w:spacing w:before="10"/>
              <w:rPr>
                <w:rFonts w:ascii="仿宋"/>
                <w:b/>
                <w:sz w:val="18"/>
              </w:rPr>
            </w:pPr>
          </w:p>
          <w:p>
            <w:pPr>
              <w:pStyle w:val="11"/>
              <w:spacing w:before="1"/>
              <w:ind w:left="263" w:right="211"/>
              <w:jc w:val="center"/>
              <w:rPr>
                <w:sz w:val="21"/>
              </w:rPr>
            </w:pPr>
            <w:r>
              <w:rPr>
                <w:spacing w:val="-20"/>
                <w:w w:val="95"/>
                <w:sz w:val="21"/>
              </w:rPr>
              <w:t>会议费</w:t>
            </w:r>
          </w:p>
        </w:tc>
        <w:tc>
          <w:tcPr>
            <w:tcW w:w="3150" w:type="dxa"/>
            <w:gridSpan w:val="2"/>
          </w:tcPr>
          <w:p>
            <w:pPr>
              <w:pStyle w:val="11"/>
              <w:spacing w:before="10"/>
              <w:rPr>
                <w:rFonts w:ascii="仿宋"/>
                <w:b/>
                <w:sz w:val="18"/>
              </w:rPr>
            </w:pPr>
          </w:p>
          <w:p>
            <w:pPr>
              <w:pStyle w:val="11"/>
              <w:spacing w:before="1"/>
              <w:ind w:left="958"/>
              <w:rPr>
                <w:sz w:val="21"/>
              </w:rPr>
            </w:pPr>
            <w:r>
              <w:rPr>
                <w:rFonts w:ascii="Times New Roman" w:eastAsia="Times New Roman"/>
                <w:spacing w:val="-13"/>
                <w:sz w:val="21"/>
              </w:rPr>
              <w:t>100</w:t>
            </w:r>
            <w:r>
              <w:rPr>
                <w:spacing w:val="-13"/>
                <w:sz w:val="21"/>
              </w:rPr>
              <w:t>人</w:t>
            </w:r>
            <w:r>
              <w:rPr>
                <w:rFonts w:ascii="Times New Roman" w:eastAsia="Times New Roman"/>
                <w:spacing w:val="-13"/>
                <w:sz w:val="21"/>
              </w:rPr>
              <w:t>*1</w:t>
            </w:r>
            <w:r>
              <w:rPr>
                <w:spacing w:val="-13"/>
                <w:sz w:val="21"/>
              </w:rPr>
              <w:t>天</w:t>
            </w:r>
            <w:r>
              <w:rPr>
                <w:rFonts w:ascii="Times New Roman" w:eastAsia="Times New Roman"/>
                <w:spacing w:val="-13"/>
                <w:sz w:val="21"/>
              </w:rPr>
              <w:t>*200</w:t>
            </w:r>
            <w:r>
              <w:rPr>
                <w:spacing w:val="-12"/>
                <w:sz w:val="21"/>
              </w:rPr>
              <w:t>元</w:t>
            </w:r>
          </w:p>
        </w:tc>
        <w:tc>
          <w:tcPr>
            <w:tcW w:w="825" w:type="dxa"/>
          </w:tcPr>
          <w:p>
            <w:pPr>
              <w:pStyle w:val="11"/>
              <w:spacing w:before="12"/>
              <w:rPr>
                <w:rFonts w:ascii="仿宋"/>
                <w:b/>
                <w:sz w:val="19"/>
              </w:rPr>
            </w:pPr>
          </w:p>
          <w:p>
            <w:pPr>
              <w:pStyle w:val="11"/>
              <w:ind w:left="33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2</w:t>
            </w:r>
          </w:p>
        </w:tc>
        <w:tc>
          <w:tcPr>
            <w:tcW w:w="1125" w:type="dxa"/>
            <w:gridSpan w:val="2"/>
          </w:tcPr>
          <w:p>
            <w:pPr>
              <w:pStyle w:val="11"/>
              <w:spacing w:before="12"/>
              <w:rPr>
                <w:rFonts w:ascii="仿宋"/>
                <w:b/>
                <w:sz w:val="19"/>
              </w:rPr>
            </w:pPr>
          </w:p>
          <w:p>
            <w:pPr>
              <w:pStyle w:val="11"/>
              <w:ind w:left="31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1</w:t>
            </w:r>
          </w:p>
        </w:tc>
        <w:tc>
          <w:tcPr>
            <w:tcW w:w="1109" w:type="dxa"/>
          </w:tcPr>
          <w:p>
            <w:pPr>
              <w:pStyle w:val="11"/>
              <w:spacing w:before="12"/>
              <w:rPr>
                <w:rFonts w:ascii="仿宋"/>
                <w:b/>
                <w:sz w:val="19"/>
              </w:rPr>
            </w:pPr>
          </w:p>
          <w:p>
            <w:pPr>
              <w:pStyle w:val="11"/>
              <w:ind w:left="29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1</w:t>
            </w:r>
          </w:p>
        </w:tc>
        <w:tc>
          <w:tcPr>
            <w:tcW w:w="99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7" w:hRule="atLeast"/>
        </w:trPr>
        <w:tc>
          <w:tcPr>
            <w:tcW w:w="622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28" w:type="dxa"/>
          </w:tcPr>
          <w:p>
            <w:pPr>
              <w:pStyle w:val="11"/>
              <w:spacing w:before="202"/>
              <w:ind w:left="227" w:right="211"/>
              <w:jc w:val="center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合计</w:t>
            </w:r>
          </w:p>
        </w:tc>
        <w:tc>
          <w:tcPr>
            <w:tcW w:w="3150" w:type="dxa"/>
            <w:gridSpan w:val="2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2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25" w:type="dxa"/>
            <w:gridSpan w:val="2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09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9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footerReference r:id="rId9" w:type="default"/>
          <w:footerReference r:id="rId10" w:type="even"/>
          <w:pgSz w:w="11910" w:h="16840"/>
          <w:pgMar w:top="1580" w:right="1200" w:bottom="1920" w:left="1320" w:header="0" w:footer="1733" w:gutter="0"/>
          <w:pgNumType w:start="10"/>
          <w:cols w:space="720" w:num="1"/>
        </w:sectPr>
      </w:pPr>
    </w:p>
    <w:p>
      <w:pPr>
        <w:pStyle w:val="5"/>
        <w:rPr>
          <w:rFonts w:ascii="仿宋"/>
          <w:b/>
          <w:sz w:val="20"/>
        </w:rPr>
      </w:pPr>
    </w:p>
    <w:p>
      <w:pPr>
        <w:pStyle w:val="5"/>
        <w:rPr>
          <w:rFonts w:ascii="仿宋"/>
          <w:b/>
          <w:sz w:val="19"/>
        </w:rPr>
      </w:pPr>
    </w:p>
    <w:tbl>
      <w:tblPr>
        <w:tblStyle w:val="7"/>
        <w:tblW w:w="0" w:type="auto"/>
        <w:tblInd w:w="1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817"/>
        <w:gridCol w:w="851"/>
        <w:gridCol w:w="1417"/>
        <w:gridCol w:w="3105"/>
        <w:gridCol w:w="21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9039" w:type="dxa"/>
            <w:gridSpan w:val="6"/>
          </w:tcPr>
          <w:p>
            <w:pPr>
              <w:pStyle w:val="11"/>
              <w:spacing w:before="111"/>
              <w:ind w:left="108"/>
              <w:rPr>
                <w:sz w:val="28"/>
              </w:rPr>
            </w:pPr>
            <w:r>
              <w:rPr>
                <w:spacing w:val="-4"/>
                <w:sz w:val="28"/>
              </w:rPr>
              <w:t>八、项目的主要参加人员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735" w:type="dxa"/>
          </w:tcPr>
          <w:p>
            <w:pPr>
              <w:pStyle w:val="11"/>
              <w:spacing w:before="213"/>
              <w:ind w:left="132"/>
              <w:rPr>
                <w:sz w:val="24"/>
              </w:rPr>
            </w:pPr>
            <w:r>
              <w:rPr>
                <w:sz w:val="24"/>
              </w:rPr>
              <w:t>序号</w:t>
            </w:r>
          </w:p>
        </w:tc>
        <w:tc>
          <w:tcPr>
            <w:tcW w:w="817" w:type="dxa"/>
          </w:tcPr>
          <w:p>
            <w:pPr>
              <w:pStyle w:val="11"/>
              <w:spacing w:before="213"/>
              <w:ind w:left="172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851" w:type="dxa"/>
          </w:tcPr>
          <w:p>
            <w:pPr>
              <w:pStyle w:val="11"/>
              <w:spacing w:before="213"/>
              <w:ind w:left="188"/>
              <w:rPr>
                <w:sz w:val="24"/>
              </w:rPr>
            </w:pPr>
            <w:r>
              <w:rPr>
                <w:sz w:val="24"/>
              </w:rPr>
              <w:t>年龄</w:t>
            </w:r>
          </w:p>
        </w:tc>
        <w:tc>
          <w:tcPr>
            <w:tcW w:w="1417" w:type="dxa"/>
          </w:tcPr>
          <w:p>
            <w:pPr>
              <w:pStyle w:val="11"/>
              <w:spacing w:before="213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职务</w:t>
            </w:r>
            <w:r>
              <w:rPr>
                <w:rFonts w:ascii="Times New Roman" w:eastAsia="Times New Roman"/>
                <w:spacing w:val="-3"/>
                <w:sz w:val="24"/>
              </w:rPr>
              <w:t>/</w:t>
            </w:r>
            <w:r>
              <w:rPr>
                <w:spacing w:val="-3"/>
                <w:sz w:val="24"/>
              </w:rPr>
              <w:t>职称</w:t>
            </w:r>
          </w:p>
        </w:tc>
        <w:tc>
          <w:tcPr>
            <w:tcW w:w="3105" w:type="dxa"/>
          </w:tcPr>
          <w:p>
            <w:pPr>
              <w:pStyle w:val="11"/>
              <w:spacing w:before="213"/>
              <w:ind w:left="1055" w:right="1040"/>
              <w:jc w:val="center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2114" w:type="dxa"/>
          </w:tcPr>
          <w:p>
            <w:pPr>
              <w:pStyle w:val="11"/>
              <w:spacing w:before="59" w:line="242" w:lineRule="auto"/>
              <w:ind w:left="587" w:right="93" w:hanging="471"/>
              <w:rPr>
                <w:sz w:val="24"/>
              </w:rPr>
            </w:pPr>
            <w:r>
              <w:rPr>
                <w:spacing w:val="-4"/>
                <w:sz w:val="24"/>
              </w:rPr>
              <w:t>在本项目中承担的</w:t>
            </w:r>
            <w:r>
              <w:rPr>
                <w:sz w:val="24"/>
              </w:rPr>
              <w:t>主要工作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73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1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41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0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114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73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1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41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0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114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3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1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41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0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114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3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1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41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0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114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73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1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41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0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114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73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1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41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0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114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3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1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417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310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2114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</w:trPr>
        <w:tc>
          <w:tcPr>
            <w:tcW w:w="9039" w:type="dxa"/>
            <w:gridSpan w:val="6"/>
          </w:tcPr>
          <w:p>
            <w:pPr>
              <w:pStyle w:val="11"/>
              <w:spacing w:before="197"/>
              <w:ind w:left="108"/>
              <w:rPr>
                <w:sz w:val="28"/>
              </w:rPr>
            </w:pPr>
            <w:r>
              <w:rPr>
                <w:spacing w:val="-4"/>
                <w:sz w:val="28"/>
              </w:rPr>
              <w:t>九、合同签署各方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8" w:hRule="atLeast"/>
        </w:trPr>
        <w:tc>
          <w:tcPr>
            <w:tcW w:w="9039" w:type="dxa"/>
            <w:gridSpan w:val="6"/>
          </w:tcPr>
          <w:p>
            <w:pPr>
              <w:pStyle w:val="11"/>
              <w:spacing w:before="176" w:line="405" w:lineRule="auto"/>
              <w:ind w:left="108" w:right="6309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pacing w:val="-5"/>
                <w:sz w:val="24"/>
              </w:rPr>
              <w:t>项目承担单位账户信息：</w:t>
            </w:r>
            <w:r>
              <w:rPr>
                <w:rFonts w:hint="eastAsia" w:ascii="宋体" w:eastAsia="宋体"/>
                <w:b/>
                <w:spacing w:val="-118"/>
                <w:sz w:val="24"/>
              </w:rPr>
              <w:t xml:space="preserve"> </w:t>
            </w:r>
            <w:r>
              <w:rPr>
                <w:rFonts w:hint="eastAsia" w:ascii="宋体" w:eastAsia="宋体"/>
                <w:b/>
                <w:sz w:val="24"/>
              </w:rPr>
              <w:t>开户名称：</w:t>
            </w:r>
          </w:p>
          <w:p>
            <w:pPr>
              <w:pStyle w:val="11"/>
              <w:spacing w:line="405" w:lineRule="auto"/>
              <w:ind w:left="108" w:right="7730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pacing w:val="-5"/>
                <w:sz w:val="24"/>
              </w:rPr>
              <w:t>开户银行：</w:t>
            </w:r>
            <w:r>
              <w:rPr>
                <w:rFonts w:hint="eastAsia" w:ascii="宋体" w:eastAsia="宋体"/>
                <w:b/>
                <w:spacing w:val="-118"/>
                <w:sz w:val="24"/>
              </w:rPr>
              <w:t xml:space="preserve"> </w:t>
            </w:r>
            <w:r>
              <w:rPr>
                <w:rFonts w:hint="eastAsia" w:ascii="宋体" w:eastAsia="宋体"/>
                <w:b/>
                <w:w w:val="95"/>
                <w:sz w:val="24"/>
              </w:rPr>
              <w:t>银行账号：</w:t>
            </w: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spacing w:before="213"/>
              <w:ind w:left="108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项目负责人（签字）：</w:t>
            </w: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spacing w:before="4"/>
              <w:rPr>
                <w:rFonts w:ascii="仿宋"/>
                <w:b/>
                <w:sz w:val="33"/>
              </w:rPr>
            </w:pPr>
          </w:p>
          <w:p>
            <w:pPr>
              <w:pStyle w:val="11"/>
              <w:ind w:left="108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单位财务部门负责人（签字）：</w:t>
            </w: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spacing w:before="1"/>
              <w:rPr>
                <w:rFonts w:ascii="仿宋"/>
                <w:b/>
                <w:sz w:val="33"/>
              </w:rPr>
            </w:pPr>
          </w:p>
          <w:p>
            <w:pPr>
              <w:pStyle w:val="11"/>
              <w:tabs>
                <w:tab w:val="left" w:pos="6960"/>
              </w:tabs>
              <w:spacing w:before="1"/>
              <w:ind w:left="108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项目承担方单位负责人（签字）：</w:t>
            </w:r>
            <w:r>
              <w:rPr>
                <w:rFonts w:hint="eastAsia" w:ascii="宋体" w:eastAsia="宋体"/>
                <w:b/>
                <w:sz w:val="24"/>
              </w:rPr>
              <w:tab/>
            </w:r>
            <w:r>
              <w:rPr>
                <w:rFonts w:hint="eastAsia" w:ascii="宋体" w:eastAsia="宋体"/>
                <w:sz w:val="24"/>
              </w:rPr>
              <w:t>（单位公章）</w:t>
            </w:r>
          </w:p>
          <w:p>
            <w:pPr>
              <w:pStyle w:val="11"/>
              <w:tabs>
                <w:tab w:val="left" w:pos="590"/>
                <w:tab w:val="left" w:pos="1298"/>
              </w:tabs>
              <w:spacing w:before="213"/>
              <w:ind w:right="52"/>
              <w:jc w:val="right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年</w:t>
            </w:r>
            <w:r>
              <w:rPr>
                <w:rFonts w:hint="eastAsia" w:ascii="宋体" w:eastAsia="宋体"/>
                <w:sz w:val="24"/>
              </w:rPr>
              <w:tab/>
            </w:r>
            <w:r>
              <w:rPr>
                <w:rFonts w:hint="eastAsia" w:ascii="宋体" w:eastAsia="宋体"/>
                <w:sz w:val="24"/>
              </w:rPr>
              <w:t>月</w:t>
            </w:r>
            <w:r>
              <w:rPr>
                <w:rFonts w:hint="eastAsia" w:ascii="宋体" w:eastAsia="宋体"/>
                <w:sz w:val="24"/>
              </w:rPr>
              <w:tab/>
            </w:r>
            <w:r>
              <w:rPr>
                <w:rFonts w:hint="eastAsia" w:ascii="宋体" w:eastAsia="宋体"/>
                <w:sz w:val="24"/>
              </w:rPr>
              <w:t>日</w:t>
            </w:r>
          </w:p>
        </w:tc>
      </w:tr>
    </w:tbl>
    <w:p>
      <w:pPr>
        <w:spacing w:after="0"/>
        <w:jc w:val="right"/>
        <w:rPr>
          <w:rFonts w:hint="eastAsia" w:ascii="宋体" w:eastAsia="宋体"/>
          <w:sz w:val="24"/>
        </w:rPr>
        <w:sectPr>
          <w:pgSz w:w="11910" w:h="16840"/>
          <w:pgMar w:top="1580" w:right="1200" w:bottom="1900" w:left="1320" w:header="0" w:footer="1714" w:gutter="0"/>
          <w:cols w:space="720" w:num="1"/>
        </w:sectPr>
      </w:pPr>
    </w:p>
    <w:p>
      <w:pPr>
        <w:pStyle w:val="5"/>
        <w:rPr>
          <w:rFonts w:ascii="仿宋"/>
          <w:b/>
          <w:sz w:val="20"/>
        </w:rPr>
      </w:pPr>
    </w:p>
    <w:p>
      <w:pPr>
        <w:pStyle w:val="5"/>
        <w:rPr>
          <w:rFonts w:ascii="仿宋"/>
          <w:b/>
          <w:sz w:val="19"/>
        </w:rPr>
      </w:pPr>
    </w:p>
    <w:tbl>
      <w:tblPr>
        <w:tblStyle w:val="7"/>
        <w:tblW w:w="0" w:type="auto"/>
        <w:tblInd w:w="1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13"/>
        <w:gridCol w:w="45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3" w:hRule="atLeast"/>
        </w:trPr>
        <w:tc>
          <w:tcPr>
            <w:tcW w:w="4513" w:type="dxa"/>
          </w:tcPr>
          <w:p>
            <w:pPr>
              <w:pStyle w:val="11"/>
              <w:spacing w:before="12"/>
              <w:rPr>
                <w:rFonts w:ascii="仿宋"/>
                <w:b/>
                <w:sz w:val="21"/>
              </w:rPr>
            </w:pPr>
          </w:p>
          <w:p>
            <w:pPr>
              <w:pStyle w:val="11"/>
              <w:ind w:left="108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所属科协意见：</w:t>
            </w: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tabs>
                <w:tab w:val="left" w:pos="3173"/>
                <w:tab w:val="left" w:pos="3881"/>
              </w:tabs>
              <w:spacing w:before="196" w:line="870" w:lineRule="atLeast"/>
              <w:ind w:left="2582" w:right="379" w:hanging="116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（单位公章）</w:t>
            </w:r>
            <w:r>
              <w:rPr>
                <w:rFonts w:hint="eastAsia" w:ascii="宋体" w:eastAsia="宋体"/>
                <w:spacing w:val="1"/>
                <w:sz w:val="24"/>
              </w:rPr>
              <w:t xml:space="preserve"> </w:t>
            </w:r>
            <w:r>
              <w:rPr>
                <w:rFonts w:hint="eastAsia" w:ascii="宋体" w:eastAsia="宋体"/>
                <w:sz w:val="24"/>
              </w:rPr>
              <w:t>年</w:t>
            </w:r>
            <w:r>
              <w:rPr>
                <w:rFonts w:hint="eastAsia" w:ascii="宋体" w:eastAsia="宋体"/>
                <w:sz w:val="24"/>
              </w:rPr>
              <w:tab/>
            </w:r>
            <w:r>
              <w:rPr>
                <w:rFonts w:hint="eastAsia" w:ascii="宋体" w:eastAsia="宋体"/>
                <w:sz w:val="24"/>
              </w:rPr>
              <w:t>月</w:t>
            </w:r>
            <w:r>
              <w:rPr>
                <w:rFonts w:hint="eastAsia" w:ascii="宋体" w:eastAsia="宋体"/>
                <w:sz w:val="24"/>
              </w:rPr>
              <w:tab/>
            </w:r>
            <w:r>
              <w:rPr>
                <w:rFonts w:hint="eastAsia" w:ascii="宋体" w:eastAsia="宋体"/>
                <w:spacing w:val="-4"/>
                <w:sz w:val="24"/>
              </w:rPr>
              <w:t>日</w:t>
            </w:r>
          </w:p>
        </w:tc>
        <w:tc>
          <w:tcPr>
            <w:tcW w:w="4526" w:type="dxa"/>
          </w:tcPr>
          <w:p>
            <w:pPr>
              <w:pStyle w:val="11"/>
              <w:spacing w:before="12"/>
              <w:rPr>
                <w:rFonts w:ascii="仿宋"/>
                <w:b/>
                <w:sz w:val="21"/>
              </w:rPr>
            </w:pPr>
          </w:p>
          <w:p>
            <w:pPr>
              <w:pStyle w:val="11"/>
              <w:ind w:left="107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上级主管部门意见：</w:t>
            </w: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tabs>
                <w:tab w:val="left" w:pos="3174"/>
                <w:tab w:val="left" w:pos="3880"/>
              </w:tabs>
              <w:spacing w:before="196" w:line="870" w:lineRule="atLeast"/>
              <w:ind w:left="2584" w:right="393" w:hanging="118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（单位公章）</w:t>
            </w:r>
            <w:r>
              <w:rPr>
                <w:rFonts w:hint="eastAsia" w:ascii="宋体" w:eastAsia="宋体"/>
                <w:spacing w:val="1"/>
                <w:sz w:val="24"/>
              </w:rPr>
              <w:t xml:space="preserve"> </w:t>
            </w:r>
            <w:r>
              <w:rPr>
                <w:rFonts w:hint="eastAsia" w:ascii="宋体" w:eastAsia="宋体"/>
                <w:sz w:val="24"/>
              </w:rPr>
              <w:t>年</w:t>
            </w:r>
            <w:r>
              <w:rPr>
                <w:rFonts w:hint="eastAsia" w:ascii="宋体" w:eastAsia="宋体"/>
                <w:sz w:val="24"/>
              </w:rPr>
              <w:tab/>
            </w:r>
            <w:r>
              <w:rPr>
                <w:rFonts w:hint="eastAsia" w:ascii="宋体" w:eastAsia="宋体"/>
                <w:sz w:val="24"/>
              </w:rPr>
              <w:t>月</w:t>
            </w:r>
            <w:r>
              <w:rPr>
                <w:rFonts w:hint="eastAsia" w:ascii="宋体" w:eastAsia="宋体"/>
                <w:sz w:val="24"/>
              </w:rPr>
              <w:tab/>
            </w:r>
            <w:r>
              <w:rPr>
                <w:rFonts w:hint="eastAsia" w:ascii="宋体" w:eastAsia="宋体"/>
                <w:spacing w:val="-4"/>
                <w:sz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9" w:hRule="atLeast"/>
        </w:trPr>
        <w:tc>
          <w:tcPr>
            <w:tcW w:w="9039" w:type="dxa"/>
            <w:gridSpan w:val="2"/>
          </w:tcPr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spacing w:before="154"/>
              <w:ind w:left="108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w w:val="95"/>
                <w:sz w:val="24"/>
              </w:rPr>
              <w:t>合川区科协审批意见：</w:t>
            </w: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spacing w:before="1"/>
              <w:rPr>
                <w:rFonts w:ascii="仿宋"/>
                <w:b/>
                <w:sz w:val="35"/>
              </w:rPr>
            </w:pPr>
          </w:p>
          <w:p>
            <w:pPr>
              <w:pStyle w:val="11"/>
              <w:ind w:left="108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w w:val="95"/>
                <w:sz w:val="24"/>
              </w:rPr>
              <w:t>部门负责人（签字）：</w:t>
            </w: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spacing w:before="2"/>
              <w:rPr>
                <w:rFonts w:ascii="仿宋"/>
                <w:b/>
                <w:sz w:val="35"/>
              </w:rPr>
            </w:pPr>
          </w:p>
          <w:p>
            <w:pPr>
              <w:pStyle w:val="11"/>
              <w:ind w:left="108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部门分管领导（签字）：</w:t>
            </w: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spacing w:before="1"/>
              <w:rPr>
                <w:rFonts w:ascii="仿宋"/>
                <w:b/>
                <w:sz w:val="35"/>
              </w:rPr>
            </w:pPr>
          </w:p>
          <w:p>
            <w:pPr>
              <w:pStyle w:val="11"/>
              <w:ind w:left="108"/>
              <w:rPr>
                <w:rFonts w:hint="eastAsia" w:ascii="宋体" w:eastAsia="宋体"/>
                <w:b/>
                <w:sz w:val="24"/>
              </w:rPr>
            </w:pPr>
            <w:r>
              <w:rPr>
                <w:rFonts w:hint="eastAsia" w:ascii="宋体" w:eastAsia="宋体"/>
                <w:b/>
                <w:sz w:val="24"/>
              </w:rPr>
              <w:t>主要领导（签字）：</w:t>
            </w: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rPr>
                <w:rFonts w:ascii="仿宋"/>
                <w:b/>
                <w:sz w:val="24"/>
              </w:rPr>
            </w:pPr>
          </w:p>
          <w:p>
            <w:pPr>
              <w:pStyle w:val="11"/>
              <w:spacing w:before="196"/>
              <w:ind w:left="5499"/>
              <w:jc w:val="center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（公章）</w:t>
            </w:r>
          </w:p>
          <w:p>
            <w:pPr>
              <w:pStyle w:val="11"/>
              <w:spacing w:before="11"/>
              <w:rPr>
                <w:rFonts w:ascii="仿宋"/>
                <w:b/>
                <w:sz w:val="19"/>
              </w:rPr>
            </w:pPr>
          </w:p>
          <w:p>
            <w:pPr>
              <w:pStyle w:val="11"/>
              <w:tabs>
                <w:tab w:val="left" w:pos="6111"/>
                <w:tab w:val="left" w:pos="6701"/>
              </w:tabs>
              <w:ind w:left="5403"/>
              <w:jc w:val="center"/>
              <w:rPr>
                <w:rFonts w:hint="eastAsia" w:ascii="宋体" w:eastAsia="宋体"/>
                <w:sz w:val="24"/>
              </w:rPr>
            </w:pPr>
            <w:r>
              <w:rPr>
                <w:rFonts w:hint="eastAsia" w:ascii="宋体" w:eastAsia="宋体"/>
                <w:sz w:val="24"/>
              </w:rPr>
              <w:t>年</w:t>
            </w:r>
            <w:r>
              <w:rPr>
                <w:rFonts w:hint="eastAsia" w:ascii="宋体" w:eastAsia="宋体"/>
                <w:sz w:val="24"/>
              </w:rPr>
              <w:tab/>
            </w:r>
            <w:r>
              <w:rPr>
                <w:rFonts w:hint="eastAsia" w:ascii="宋体" w:eastAsia="宋体"/>
                <w:sz w:val="24"/>
              </w:rPr>
              <w:t>月</w:t>
            </w:r>
            <w:r>
              <w:rPr>
                <w:rFonts w:hint="eastAsia" w:ascii="宋体" w:eastAsia="宋体"/>
                <w:sz w:val="24"/>
              </w:rPr>
              <w:tab/>
            </w:r>
            <w:r>
              <w:rPr>
                <w:rFonts w:hint="eastAsia" w:ascii="宋体" w:eastAsia="宋体"/>
                <w:sz w:val="24"/>
              </w:rPr>
              <w:t>日</w:t>
            </w:r>
          </w:p>
        </w:tc>
      </w:tr>
    </w:tbl>
    <w:p>
      <w:pPr>
        <w:spacing w:after="0"/>
        <w:jc w:val="center"/>
        <w:rPr>
          <w:rFonts w:hint="eastAsia" w:ascii="宋体" w:eastAsia="宋体"/>
          <w:sz w:val="24"/>
        </w:rPr>
        <w:sectPr>
          <w:pgSz w:w="11910" w:h="16840"/>
          <w:pgMar w:top="1580" w:right="1200" w:bottom="1920" w:left="1320" w:header="0" w:footer="1733" w:gutter="0"/>
          <w:cols w:space="720" w:num="1"/>
        </w:sectPr>
      </w:pPr>
    </w:p>
    <w:p>
      <w:pPr>
        <w:pStyle w:val="5"/>
        <w:rPr>
          <w:rFonts w:ascii="仿宋"/>
          <w:b/>
          <w:sz w:val="20"/>
        </w:rPr>
      </w:pPr>
    </w:p>
    <w:p>
      <w:pPr>
        <w:pStyle w:val="5"/>
        <w:spacing w:before="7"/>
        <w:rPr>
          <w:rFonts w:ascii="仿宋"/>
          <w:b/>
          <w:sz w:val="20"/>
        </w:rPr>
      </w:pPr>
    </w:p>
    <w:p>
      <w:pPr>
        <w:spacing w:after="0"/>
        <w:rPr>
          <w:rFonts w:ascii="仿宋"/>
          <w:sz w:val="20"/>
        </w:rPr>
        <w:sectPr>
          <w:pgSz w:w="11910" w:h="16840"/>
          <w:pgMar w:top="1580" w:right="1200" w:bottom="1900" w:left="1320" w:header="0" w:footer="1714" w:gutter="0"/>
          <w:cols w:space="720" w:num="1"/>
        </w:sectPr>
      </w:pPr>
    </w:p>
    <w:p>
      <w:pPr>
        <w:pStyle w:val="5"/>
        <w:spacing w:before="64"/>
        <w:ind w:left="268"/>
        <w:rPr>
          <w:rFonts w:ascii="Times New Roman" w:eastAsia="Times New Roman"/>
        </w:rPr>
      </w:pPr>
      <w:r>
        <w:rPr>
          <w:rFonts w:hint="eastAsia" w:ascii="黑体" w:eastAsia="黑体"/>
          <w:spacing w:val="-23"/>
          <w:w w:val="95"/>
        </w:rPr>
        <w:t xml:space="preserve">附件 </w:t>
      </w:r>
      <w:r>
        <w:rPr>
          <w:rFonts w:ascii="Times New Roman" w:eastAsia="Times New Roman"/>
          <w:w w:val="95"/>
        </w:rPr>
        <w:t>3</w:t>
      </w:r>
    </w:p>
    <w:p>
      <w:pPr>
        <w:pStyle w:val="5"/>
        <w:rPr>
          <w:rFonts w:ascii="Times New Roman"/>
          <w:sz w:val="28"/>
        </w:rPr>
      </w:pPr>
      <w:r>
        <w:br w:type="column"/>
      </w:r>
    </w:p>
    <w:p>
      <w:pPr>
        <w:pStyle w:val="5"/>
        <w:spacing w:before="1"/>
        <w:rPr>
          <w:rFonts w:ascii="Times New Roman"/>
          <w:sz w:val="31"/>
        </w:rPr>
      </w:pPr>
    </w:p>
    <w:p>
      <w:pPr>
        <w:spacing w:before="1"/>
        <w:ind w:left="5046" w:right="0" w:firstLine="0"/>
        <w:jc w:val="left"/>
        <w:rPr>
          <w:rFonts w:hint="eastAsia" w:ascii="楷体" w:eastAsia="楷体"/>
          <w:sz w:val="28"/>
        </w:rPr>
      </w:pPr>
      <w:r>
        <w:rPr>
          <w:rFonts w:hint="eastAsia" w:ascii="楷体" w:eastAsia="楷体"/>
          <w:spacing w:val="-3"/>
          <w:sz w:val="28"/>
        </w:rPr>
        <w:t>项目编号：</w:t>
      </w:r>
    </w:p>
    <w:p>
      <w:pPr>
        <w:pStyle w:val="5"/>
        <w:rPr>
          <w:rFonts w:ascii="楷体"/>
          <w:sz w:val="28"/>
        </w:rPr>
      </w:pPr>
    </w:p>
    <w:p>
      <w:pPr>
        <w:pStyle w:val="5"/>
        <w:spacing w:before="5"/>
        <w:rPr>
          <w:rFonts w:ascii="楷体"/>
          <w:sz w:val="29"/>
        </w:rPr>
      </w:pPr>
    </w:p>
    <w:p>
      <w:pPr>
        <w:pStyle w:val="2"/>
        <w:spacing w:line="271" w:lineRule="auto"/>
      </w:pPr>
      <w:r>
        <w:rPr>
          <w:spacing w:val="33"/>
          <w:w w:val="95"/>
        </w:rPr>
        <w:t>合川区科学技术协会</w:t>
      </w:r>
      <w:r>
        <w:rPr>
          <w:spacing w:val="31"/>
        </w:rPr>
        <w:t>项目总结报告</w:t>
      </w:r>
    </w:p>
    <w:p>
      <w:pPr>
        <w:pStyle w:val="5"/>
        <w:spacing w:before="12"/>
        <w:rPr>
          <w:rFonts w:ascii="方正小标宋_GBK"/>
          <w:b/>
          <w:sz w:val="94"/>
        </w:rPr>
      </w:pPr>
    </w:p>
    <w:p>
      <w:pPr>
        <w:tabs>
          <w:tab w:val="left" w:pos="5752"/>
        </w:tabs>
        <w:spacing w:before="0"/>
        <w:ind w:left="570" w:right="0" w:firstLine="0"/>
        <w:jc w:val="left"/>
        <w:rPr>
          <w:rFonts w:ascii="Times New Roman" w:eastAsia="Times New Roman"/>
          <w:sz w:val="28"/>
        </w:rPr>
      </w:pPr>
      <w:r>
        <w:rPr>
          <w:rFonts w:hint="eastAsia" w:ascii="仿宋" w:eastAsia="仿宋"/>
          <w:w w:val="90"/>
          <w:sz w:val="28"/>
        </w:rPr>
        <w:t>项目名</w:t>
      </w:r>
      <w:r>
        <w:rPr>
          <w:rFonts w:hint="eastAsia" w:ascii="仿宋" w:eastAsia="仿宋"/>
          <w:spacing w:val="27"/>
          <w:w w:val="90"/>
          <w:sz w:val="28"/>
        </w:rPr>
        <w:t>称</w:t>
      </w:r>
      <w:r>
        <w:rPr>
          <w:rFonts w:hint="eastAsia" w:ascii="仿宋" w:eastAsia="仿宋"/>
          <w:w w:val="90"/>
          <w:sz w:val="28"/>
        </w:rPr>
        <w:t>：</w:t>
      </w:r>
      <w:r>
        <w:rPr>
          <w:rFonts w:ascii="Times New Roman" w:eastAsia="Times New Roman"/>
          <w:w w:val="90"/>
          <w:sz w:val="28"/>
          <w:u w:val="single"/>
        </w:rPr>
        <w:t xml:space="preserve"> </w:t>
      </w:r>
      <w:r>
        <w:rPr>
          <w:rFonts w:ascii="Times New Roman" w:eastAsia="Times New Roman"/>
          <w:sz w:val="28"/>
          <w:u w:val="single"/>
        </w:rPr>
        <w:tab/>
      </w:r>
    </w:p>
    <w:p>
      <w:pPr>
        <w:spacing w:after="0"/>
        <w:jc w:val="left"/>
        <w:rPr>
          <w:rFonts w:ascii="Times New Roman" w:eastAsia="Times New Roman"/>
          <w:sz w:val="28"/>
        </w:rPr>
        <w:sectPr>
          <w:type w:val="continuous"/>
          <w:pgSz w:w="11910" w:h="16840"/>
          <w:pgMar w:top="1580" w:right="1200" w:bottom="1800" w:left="1320" w:header="720" w:footer="720" w:gutter="0"/>
          <w:cols w:equalWidth="0" w:num="2">
            <w:col w:w="1137" w:space="40"/>
            <w:col w:w="8213"/>
          </w:cols>
        </w:sectPr>
      </w:pPr>
    </w:p>
    <w:p>
      <w:pPr>
        <w:pStyle w:val="5"/>
        <w:spacing w:before="9"/>
        <w:rPr>
          <w:rFonts w:ascii="Times New Roman"/>
          <w:sz w:val="14"/>
        </w:rPr>
      </w:pPr>
    </w:p>
    <w:p>
      <w:pPr>
        <w:tabs>
          <w:tab w:val="left" w:pos="6868"/>
        </w:tabs>
        <w:spacing w:before="62" w:line="333" w:lineRule="auto"/>
        <w:ind w:left="1797" w:right="2516" w:firstLine="0"/>
        <w:jc w:val="both"/>
        <w:rPr>
          <w:rFonts w:ascii="Times New Roman" w:eastAsia="Times New Roman"/>
          <w:sz w:val="28"/>
        </w:rPr>
      </w:pPr>
      <w:r>
        <w:rPr>
          <w:rFonts w:hint="eastAsia" w:ascii="仿宋" w:eastAsia="仿宋"/>
          <w:w w:val="90"/>
          <w:sz w:val="28"/>
        </w:rPr>
        <w:t>承担单</w:t>
      </w:r>
      <w:r>
        <w:rPr>
          <w:rFonts w:hint="eastAsia" w:ascii="仿宋" w:eastAsia="仿宋"/>
          <w:spacing w:val="28"/>
          <w:w w:val="90"/>
          <w:sz w:val="28"/>
        </w:rPr>
        <w:t>位</w:t>
      </w:r>
      <w:r>
        <w:rPr>
          <w:rFonts w:hint="eastAsia" w:ascii="仿宋" w:eastAsia="仿宋"/>
          <w:w w:val="90"/>
          <w:sz w:val="28"/>
        </w:rPr>
        <w:t>：</w:t>
      </w:r>
      <w:r>
        <w:rPr>
          <w:rFonts w:ascii="Times New Roman" w:eastAsia="Times New Roman"/>
          <w:w w:val="90"/>
          <w:sz w:val="28"/>
          <w:u w:val="single"/>
        </w:rPr>
        <w:t xml:space="preserve"> </w:t>
      </w:r>
      <w:r>
        <w:rPr>
          <w:rFonts w:ascii="Times New Roman" w:eastAsia="Times New Roman"/>
          <w:sz w:val="28"/>
          <w:u w:val="single"/>
        </w:rPr>
        <w:tab/>
      </w:r>
      <w:r>
        <w:rPr>
          <w:rFonts w:hint="eastAsia" w:ascii="仿宋" w:eastAsia="仿宋"/>
          <w:w w:val="90"/>
          <w:sz w:val="28"/>
          <w:u w:val="single"/>
        </w:rPr>
        <w:t xml:space="preserve"> </w:t>
      </w:r>
      <w:r>
        <w:rPr>
          <w:rFonts w:hint="eastAsia" w:ascii="仿宋" w:eastAsia="仿宋"/>
          <w:w w:val="90"/>
          <w:sz w:val="28"/>
        </w:rPr>
        <w:t>资助金</w:t>
      </w:r>
      <w:r>
        <w:rPr>
          <w:rFonts w:hint="eastAsia" w:ascii="仿宋" w:eastAsia="仿宋"/>
          <w:spacing w:val="28"/>
          <w:w w:val="90"/>
          <w:sz w:val="28"/>
        </w:rPr>
        <w:t>额</w:t>
      </w:r>
      <w:r>
        <w:rPr>
          <w:rFonts w:hint="eastAsia" w:ascii="仿宋" w:eastAsia="仿宋"/>
          <w:w w:val="90"/>
          <w:sz w:val="28"/>
        </w:rPr>
        <w:t>：</w:t>
      </w:r>
      <w:r>
        <w:rPr>
          <w:rFonts w:ascii="Times New Roman" w:eastAsia="Times New Roman"/>
          <w:w w:val="90"/>
          <w:sz w:val="28"/>
          <w:u w:val="single"/>
        </w:rPr>
        <w:t xml:space="preserve"> </w:t>
      </w:r>
      <w:r>
        <w:rPr>
          <w:rFonts w:ascii="Times New Roman" w:eastAsia="Times New Roman"/>
          <w:sz w:val="28"/>
          <w:u w:val="single"/>
        </w:rPr>
        <w:tab/>
      </w:r>
      <w:r>
        <w:rPr>
          <w:rFonts w:hint="eastAsia" w:ascii="仿宋" w:eastAsia="仿宋"/>
          <w:w w:val="90"/>
          <w:sz w:val="28"/>
          <w:u w:val="single"/>
        </w:rPr>
        <w:t xml:space="preserve"> </w:t>
      </w:r>
      <w:r>
        <w:rPr>
          <w:rFonts w:hint="eastAsia" w:ascii="仿宋" w:eastAsia="仿宋"/>
          <w:w w:val="90"/>
          <w:sz w:val="28"/>
        </w:rPr>
        <w:t>起止年</w:t>
      </w:r>
      <w:r>
        <w:rPr>
          <w:rFonts w:hint="eastAsia" w:ascii="仿宋" w:eastAsia="仿宋"/>
          <w:spacing w:val="28"/>
          <w:w w:val="90"/>
          <w:sz w:val="28"/>
        </w:rPr>
        <w:t>月</w:t>
      </w:r>
      <w:r>
        <w:rPr>
          <w:rFonts w:hint="eastAsia" w:ascii="仿宋" w:eastAsia="仿宋"/>
          <w:w w:val="90"/>
          <w:sz w:val="28"/>
        </w:rPr>
        <w:t>：</w:t>
      </w:r>
      <w:r>
        <w:rPr>
          <w:rFonts w:ascii="Times New Roman" w:eastAsia="Times New Roman"/>
          <w:w w:val="90"/>
          <w:sz w:val="28"/>
          <w:u w:val="single"/>
        </w:rPr>
        <w:t xml:space="preserve"> </w:t>
      </w:r>
      <w:r>
        <w:rPr>
          <w:rFonts w:ascii="Times New Roman" w:eastAsia="Times New Roman"/>
          <w:sz w:val="28"/>
          <w:u w:val="single"/>
        </w:rPr>
        <w:tab/>
      </w:r>
      <w:r>
        <w:rPr>
          <w:rFonts w:hint="eastAsia" w:ascii="仿宋" w:eastAsia="仿宋"/>
          <w:w w:val="90"/>
          <w:sz w:val="28"/>
          <w:u w:val="single"/>
        </w:rPr>
        <w:t xml:space="preserve">                             </w:t>
      </w:r>
      <w:r>
        <w:rPr>
          <w:rFonts w:hint="eastAsia" w:ascii="仿宋" w:eastAsia="仿宋"/>
          <w:w w:val="90"/>
          <w:sz w:val="28"/>
        </w:rPr>
        <w:t>联</w:t>
      </w:r>
      <w:r>
        <w:rPr>
          <w:rFonts w:hint="eastAsia" w:ascii="仿宋" w:eastAsia="仿宋"/>
          <w:spacing w:val="-9"/>
          <w:w w:val="90"/>
          <w:sz w:val="28"/>
        </w:rPr>
        <w:t xml:space="preserve"> </w:t>
      </w:r>
      <w:r>
        <w:rPr>
          <w:rFonts w:hint="eastAsia" w:ascii="仿宋" w:eastAsia="仿宋"/>
          <w:w w:val="90"/>
          <w:sz w:val="28"/>
        </w:rPr>
        <w:t>系</w:t>
      </w:r>
      <w:r>
        <w:rPr>
          <w:rFonts w:hint="eastAsia" w:ascii="仿宋" w:eastAsia="仿宋"/>
          <w:spacing w:val="-12"/>
          <w:w w:val="90"/>
          <w:sz w:val="28"/>
        </w:rPr>
        <w:t xml:space="preserve"> </w:t>
      </w:r>
      <w:r>
        <w:rPr>
          <w:rFonts w:hint="eastAsia" w:ascii="仿宋" w:eastAsia="仿宋"/>
          <w:spacing w:val="49"/>
          <w:w w:val="90"/>
          <w:sz w:val="28"/>
        </w:rPr>
        <w:t>人</w:t>
      </w:r>
      <w:r>
        <w:rPr>
          <w:rFonts w:hint="eastAsia" w:ascii="仿宋" w:eastAsia="仿宋"/>
          <w:w w:val="90"/>
          <w:sz w:val="28"/>
        </w:rPr>
        <w:t>：</w:t>
      </w:r>
      <w:r>
        <w:rPr>
          <w:rFonts w:ascii="Times New Roman" w:eastAsia="Times New Roman"/>
          <w:w w:val="90"/>
          <w:sz w:val="28"/>
          <w:u w:val="single"/>
        </w:rPr>
        <w:t xml:space="preserve"> </w:t>
      </w:r>
      <w:r>
        <w:rPr>
          <w:rFonts w:ascii="Times New Roman" w:eastAsia="Times New Roman"/>
          <w:sz w:val="28"/>
          <w:u w:val="single"/>
        </w:rPr>
        <w:tab/>
      </w:r>
      <w:r>
        <w:rPr>
          <w:rFonts w:hint="eastAsia" w:ascii="仿宋" w:eastAsia="仿宋"/>
          <w:w w:val="90"/>
          <w:sz w:val="28"/>
          <w:u w:val="single"/>
        </w:rPr>
        <w:t xml:space="preserve"> </w:t>
      </w:r>
      <w:r>
        <w:rPr>
          <w:rFonts w:hint="eastAsia" w:ascii="仿宋" w:eastAsia="仿宋"/>
          <w:w w:val="90"/>
          <w:sz w:val="28"/>
        </w:rPr>
        <w:t>职务职</w:t>
      </w:r>
      <w:r>
        <w:rPr>
          <w:rFonts w:hint="eastAsia" w:ascii="仿宋" w:eastAsia="仿宋"/>
          <w:spacing w:val="28"/>
          <w:w w:val="90"/>
          <w:sz w:val="28"/>
        </w:rPr>
        <w:t>称</w:t>
      </w:r>
      <w:r>
        <w:rPr>
          <w:rFonts w:hint="eastAsia" w:ascii="仿宋" w:eastAsia="仿宋"/>
          <w:w w:val="90"/>
          <w:sz w:val="28"/>
        </w:rPr>
        <w:t>：</w:t>
      </w:r>
      <w:r>
        <w:rPr>
          <w:rFonts w:ascii="Times New Roman" w:eastAsia="Times New Roman"/>
          <w:w w:val="90"/>
          <w:sz w:val="28"/>
          <w:u w:val="single"/>
        </w:rPr>
        <w:t xml:space="preserve"> </w:t>
      </w:r>
      <w:r>
        <w:rPr>
          <w:rFonts w:ascii="Times New Roman" w:eastAsia="Times New Roman"/>
          <w:sz w:val="28"/>
          <w:u w:val="single"/>
        </w:rPr>
        <w:tab/>
      </w:r>
      <w:r>
        <w:rPr>
          <w:rFonts w:hint="eastAsia" w:ascii="仿宋" w:eastAsia="仿宋"/>
          <w:w w:val="90"/>
          <w:sz w:val="28"/>
          <w:u w:val="single"/>
        </w:rPr>
        <w:t xml:space="preserve"> </w:t>
      </w:r>
      <w:r>
        <w:rPr>
          <w:rFonts w:hint="eastAsia" w:ascii="仿宋" w:eastAsia="仿宋"/>
          <w:w w:val="90"/>
          <w:sz w:val="28"/>
        </w:rPr>
        <w:t>联系电</w:t>
      </w:r>
      <w:r>
        <w:rPr>
          <w:rFonts w:hint="eastAsia" w:ascii="仿宋" w:eastAsia="仿宋"/>
          <w:spacing w:val="28"/>
          <w:w w:val="90"/>
          <w:sz w:val="28"/>
        </w:rPr>
        <w:t>话</w:t>
      </w:r>
      <w:r>
        <w:rPr>
          <w:rFonts w:hint="eastAsia" w:ascii="仿宋" w:eastAsia="仿宋"/>
          <w:w w:val="90"/>
          <w:sz w:val="28"/>
        </w:rPr>
        <w:t>：</w:t>
      </w:r>
      <w:r>
        <w:rPr>
          <w:rFonts w:ascii="Times New Roman" w:eastAsia="Times New Roman"/>
          <w:w w:val="90"/>
          <w:sz w:val="28"/>
          <w:u w:val="single"/>
        </w:rPr>
        <w:t xml:space="preserve"> </w:t>
      </w:r>
      <w:r>
        <w:rPr>
          <w:rFonts w:ascii="Times New Roman" w:eastAsia="Times New Roman"/>
          <w:sz w:val="28"/>
          <w:u w:val="single"/>
        </w:rPr>
        <w:tab/>
      </w:r>
      <w:r>
        <w:rPr>
          <w:rFonts w:hint="eastAsia" w:ascii="仿宋" w:eastAsia="仿宋"/>
          <w:sz w:val="28"/>
          <w:u w:val="single"/>
        </w:rPr>
        <w:t xml:space="preserve"> </w:t>
      </w:r>
      <w:r>
        <w:rPr>
          <w:rFonts w:hint="eastAsia" w:ascii="仿宋" w:eastAsia="仿宋"/>
          <w:sz w:val="28"/>
        </w:rPr>
        <w:t>传</w:t>
      </w:r>
      <w:r>
        <w:rPr>
          <w:rFonts w:hint="eastAsia" w:ascii="仿宋" w:eastAsia="仿宋"/>
          <w:spacing w:val="123"/>
          <w:sz w:val="28"/>
        </w:rPr>
        <w:t xml:space="preserve"> </w:t>
      </w:r>
      <w:r>
        <w:rPr>
          <w:rFonts w:hint="eastAsia" w:ascii="仿宋" w:eastAsia="仿宋"/>
          <w:spacing w:val="47"/>
          <w:sz w:val="28"/>
        </w:rPr>
        <w:t>真</w:t>
      </w:r>
      <w:r>
        <w:rPr>
          <w:rFonts w:hint="eastAsia" w:ascii="仿宋" w:eastAsia="仿宋"/>
          <w:sz w:val="28"/>
        </w:rPr>
        <w:t>：</w:t>
      </w:r>
      <w:r>
        <w:rPr>
          <w:rFonts w:ascii="Times New Roman" w:eastAsia="Times New Roman"/>
          <w:w w:val="90"/>
          <w:sz w:val="28"/>
          <w:u w:val="single"/>
        </w:rPr>
        <w:t xml:space="preserve"> </w:t>
      </w:r>
      <w:r>
        <w:rPr>
          <w:rFonts w:ascii="Times New Roman" w:eastAsia="Times New Roman"/>
          <w:sz w:val="28"/>
          <w:u w:val="single"/>
        </w:rPr>
        <w:tab/>
      </w:r>
      <w:r>
        <w:rPr>
          <w:rFonts w:hint="eastAsia" w:ascii="仿宋" w:eastAsia="仿宋"/>
          <w:w w:val="90"/>
          <w:sz w:val="28"/>
          <w:u w:val="single"/>
        </w:rPr>
        <w:t xml:space="preserve"> </w:t>
      </w:r>
      <w:r>
        <w:rPr>
          <w:rFonts w:hint="eastAsia" w:ascii="仿宋" w:eastAsia="仿宋"/>
          <w:w w:val="90"/>
          <w:sz w:val="28"/>
        </w:rPr>
        <w:t>电子信</w:t>
      </w:r>
      <w:r>
        <w:rPr>
          <w:rFonts w:hint="eastAsia" w:ascii="仿宋" w:eastAsia="仿宋"/>
          <w:spacing w:val="28"/>
          <w:w w:val="90"/>
          <w:sz w:val="28"/>
        </w:rPr>
        <w:t>箱</w:t>
      </w:r>
      <w:r>
        <w:rPr>
          <w:rFonts w:hint="eastAsia" w:ascii="仿宋" w:eastAsia="仿宋"/>
          <w:w w:val="90"/>
          <w:sz w:val="28"/>
        </w:rPr>
        <w:t>：</w:t>
      </w:r>
      <w:r>
        <w:rPr>
          <w:rFonts w:ascii="Times New Roman" w:eastAsia="Times New Roman"/>
          <w:w w:val="90"/>
          <w:sz w:val="28"/>
          <w:u w:val="single"/>
        </w:rPr>
        <w:t xml:space="preserve"> </w:t>
      </w:r>
      <w:r>
        <w:rPr>
          <w:rFonts w:ascii="Times New Roman" w:eastAsia="Times New Roman"/>
          <w:sz w:val="28"/>
          <w:u w:val="single"/>
        </w:rPr>
        <w:tab/>
      </w:r>
    </w:p>
    <w:p>
      <w:pPr>
        <w:spacing w:after="0" w:line="333" w:lineRule="auto"/>
        <w:jc w:val="both"/>
        <w:rPr>
          <w:rFonts w:ascii="Times New Roman" w:eastAsia="Times New Roman"/>
          <w:sz w:val="28"/>
        </w:rPr>
        <w:sectPr>
          <w:type w:val="continuous"/>
          <w:pgSz w:w="11910" w:h="16840"/>
          <w:pgMar w:top="1580" w:right="1200" w:bottom="1800" w:left="1320" w:header="720" w:footer="720" w:gutter="0"/>
          <w:cols w:space="720" w:num="1"/>
        </w:sectPr>
      </w:pPr>
    </w:p>
    <w:p>
      <w:pPr>
        <w:pStyle w:val="5"/>
        <w:rPr>
          <w:rFonts w:ascii="Times New Roman"/>
          <w:sz w:val="20"/>
        </w:rPr>
      </w:pPr>
      <w:r>
        <w:pict>
          <v:shape id="_x0000_s1028" o:spid="_x0000_s1028" style="position:absolute;left:0pt;margin-left:75.85pt;margin-top:107.9pt;height:594pt;width:449.25pt;mso-position-horizontal-relative:page;mso-position-vertical-relative:page;z-index:-251654144;mso-width-relative:page;mso-height-relative:page;" filled="f" stroked="t" coordorigin="1517,2158" coordsize="8985,11880" path="m1517,2163l10502,2163m1517,2673l10502,2673m1517,14038l10502,14038m1522,2158l1522,14033m10497,2158l10497,14033e">
            <v:path arrowok="t"/>
            <v:fill on="f" focussize="0,0"/>
            <v:stroke weight="0.48pt" color="#000000"/>
            <v:imagedata o:title=""/>
            <o:lock v:ext="edit"/>
          </v:shape>
        </w:pict>
      </w:r>
    </w:p>
    <w:p>
      <w:pPr>
        <w:pStyle w:val="5"/>
        <w:rPr>
          <w:rFonts w:ascii="Times New Roman"/>
          <w:sz w:val="20"/>
        </w:rPr>
      </w:pPr>
    </w:p>
    <w:p>
      <w:pPr>
        <w:spacing w:before="231"/>
        <w:ind w:left="309" w:right="0" w:firstLine="0"/>
        <w:jc w:val="left"/>
        <w:rPr>
          <w:rFonts w:hint="eastAsia" w:ascii="黑体" w:eastAsia="黑体"/>
          <w:sz w:val="28"/>
        </w:rPr>
      </w:pPr>
      <w:r>
        <w:rPr>
          <w:rFonts w:hint="eastAsia" w:ascii="黑体" w:eastAsia="黑体"/>
          <w:spacing w:val="-4"/>
          <w:sz w:val="28"/>
        </w:rPr>
        <w:t>一、项目总结</w:t>
      </w:r>
    </w:p>
    <w:p>
      <w:pPr>
        <w:spacing w:before="175"/>
        <w:ind w:left="782" w:right="0" w:firstLine="0"/>
        <w:jc w:val="left"/>
        <w:rPr>
          <w:rFonts w:hint="eastAsia" w:ascii="仿宋" w:eastAsia="仿宋"/>
          <w:sz w:val="24"/>
        </w:rPr>
      </w:pPr>
      <w:r>
        <w:rPr>
          <w:rFonts w:hint="eastAsia" w:ascii="仿宋" w:eastAsia="仿宋"/>
          <w:sz w:val="24"/>
        </w:rPr>
        <w:t>请按以下提纲编写（要求以产生的综合效益为主，实事求是，文字简明，不超过</w:t>
      </w:r>
    </w:p>
    <w:p>
      <w:pPr>
        <w:spacing w:before="173"/>
        <w:ind w:left="309" w:right="0" w:firstLine="0"/>
        <w:jc w:val="left"/>
        <w:rPr>
          <w:rFonts w:hint="eastAsia" w:ascii="仿宋" w:eastAsia="仿宋"/>
          <w:sz w:val="24"/>
        </w:rPr>
      </w:pPr>
      <w:r>
        <w:rPr>
          <w:rFonts w:ascii="Times New Roman" w:eastAsia="Times New Roman"/>
          <w:spacing w:val="-3"/>
          <w:sz w:val="24"/>
        </w:rPr>
        <w:t>4000</w:t>
      </w:r>
      <w:r>
        <w:rPr>
          <w:rFonts w:ascii="Times New Roman" w:eastAsia="Times New Roman"/>
          <w:spacing w:val="-12"/>
          <w:sz w:val="24"/>
        </w:rPr>
        <w:t xml:space="preserve"> </w:t>
      </w:r>
      <w:r>
        <w:rPr>
          <w:rFonts w:hint="eastAsia" w:ascii="仿宋" w:eastAsia="仿宋"/>
          <w:spacing w:val="-3"/>
          <w:sz w:val="24"/>
        </w:rPr>
        <w:t>字，请同时附送体现项目过程、工作量、成效的图片、文件等</w:t>
      </w:r>
      <w:r>
        <w:rPr>
          <w:rFonts w:hint="eastAsia" w:ascii="仿宋" w:eastAsia="仿宋"/>
          <w:spacing w:val="-2"/>
          <w:sz w:val="24"/>
        </w:rPr>
        <w:t>）</w:t>
      </w:r>
    </w:p>
    <w:p>
      <w:pPr>
        <w:spacing w:before="172"/>
        <w:ind w:left="789" w:right="0" w:firstLine="0"/>
        <w:jc w:val="left"/>
        <w:rPr>
          <w:rFonts w:hint="eastAsia" w:ascii="仿宋" w:eastAsia="仿宋"/>
          <w:sz w:val="24"/>
        </w:rPr>
      </w:pPr>
      <w:r>
        <w:rPr>
          <w:rFonts w:ascii="Times New Roman" w:eastAsia="Times New Roman"/>
          <w:sz w:val="24"/>
        </w:rPr>
        <w:t>1</w:t>
      </w:r>
      <w:r>
        <w:rPr>
          <w:rFonts w:hint="eastAsia" w:ascii="仿宋" w:eastAsia="仿宋"/>
          <w:sz w:val="24"/>
        </w:rPr>
        <w:t>、项目实施内容、实施的方法；</w:t>
      </w:r>
    </w:p>
    <w:p>
      <w:pPr>
        <w:spacing w:before="173"/>
        <w:ind w:left="789" w:right="0" w:firstLine="0"/>
        <w:jc w:val="left"/>
        <w:rPr>
          <w:rFonts w:hint="eastAsia" w:ascii="仿宋" w:eastAsia="仿宋"/>
          <w:sz w:val="24"/>
        </w:rPr>
      </w:pPr>
      <w:r>
        <w:rPr>
          <w:rFonts w:ascii="Times New Roman" w:eastAsia="Times New Roman"/>
          <w:sz w:val="24"/>
        </w:rPr>
        <w:t>2</w:t>
      </w:r>
      <w:r>
        <w:rPr>
          <w:rFonts w:hint="eastAsia" w:ascii="仿宋" w:eastAsia="仿宋"/>
          <w:sz w:val="24"/>
        </w:rPr>
        <w:t>、项目实施后所产生的效益评估</w:t>
      </w:r>
      <w:r>
        <w:rPr>
          <w:rFonts w:ascii="Times New Roman" w:eastAsia="Times New Roman"/>
          <w:spacing w:val="12"/>
          <w:sz w:val="24"/>
        </w:rPr>
        <w:t xml:space="preserve">, </w:t>
      </w:r>
      <w:r>
        <w:rPr>
          <w:rFonts w:hint="eastAsia" w:ascii="仿宋" w:eastAsia="仿宋"/>
          <w:sz w:val="24"/>
        </w:rPr>
        <w:t>是否达到预期目标；</w:t>
      </w:r>
    </w:p>
    <w:p>
      <w:pPr>
        <w:spacing w:before="172"/>
        <w:ind w:left="789" w:right="0" w:firstLine="0"/>
        <w:jc w:val="left"/>
        <w:rPr>
          <w:rFonts w:hint="eastAsia" w:ascii="仿宋" w:eastAsia="仿宋"/>
          <w:sz w:val="24"/>
        </w:rPr>
      </w:pPr>
      <w:r>
        <w:rPr>
          <w:rFonts w:ascii="Times New Roman" w:eastAsia="Times New Roman"/>
          <w:sz w:val="24"/>
        </w:rPr>
        <w:t>3</w:t>
      </w:r>
      <w:r>
        <w:rPr>
          <w:rFonts w:hint="eastAsia" w:ascii="仿宋" w:eastAsia="仿宋"/>
          <w:sz w:val="24"/>
        </w:rPr>
        <w:t>、与预期目标相比较说明完成项目的情况及存在问题；</w:t>
      </w:r>
    </w:p>
    <w:p>
      <w:pPr>
        <w:spacing w:before="173"/>
        <w:ind w:left="789" w:right="0" w:firstLine="0"/>
        <w:jc w:val="left"/>
        <w:rPr>
          <w:rFonts w:hint="eastAsia" w:ascii="仿宋" w:eastAsia="仿宋"/>
          <w:sz w:val="24"/>
        </w:rPr>
      </w:pPr>
      <w:r>
        <w:rPr>
          <w:rFonts w:ascii="Times New Roman" w:eastAsia="Times New Roman"/>
          <w:sz w:val="24"/>
        </w:rPr>
        <w:t>4</w:t>
      </w:r>
      <w:r>
        <w:rPr>
          <w:rFonts w:hint="eastAsia" w:ascii="仿宋" w:eastAsia="仿宋"/>
          <w:sz w:val="24"/>
        </w:rPr>
        <w:t>、对今后开展相关项目工作的建议。</w:t>
      </w: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spacing w:before="1"/>
        <w:rPr>
          <w:rFonts w:ascii="仿宋"/>
          <w:sz w:val="29"/>
        </w:rPr>
      </w:pPr>
    </w:p>
    <w:p>
      <w:pPr>
        <w:spacing w:before="74"/>
        <w:ind w:left="268" w:right="0" w:firstLine="0"/>
        <w:jc w:val="left"/>
        <w:rPr>
          <w:rFonts w:hint="eastAsia" w:ascii="仿宋" w:eastAsia="仿宋"/>
          <w:sz w:val="24"/>
        </w:rPr>
      </w:pPr>
      <w:r>
        <w:rPr>
          <w:rFonts w:hint="eastAsia" w:ascii="仿宋" w:eastAsia="仿宋"/>
          <w:spacing w:val="-2"/>
          <w:w w:val="95"/>
          <w:sz w:val="24"/>
        </w:rPr>
        <w:t xml:space="preserve">本总结报告在项目结束后 </w:t>
      </w:r>
      <w:r>
        <w:rPr>
          <w:rFonts w:ascii="Times New Roman" w:eastAsia="Times New Roman"/>
          <w:w w:val="95"/>
          <w:sz w:val="24"/>
        </w:rPr>
        <w:t>10</w:t>
      </w:r>
      <w:r>
        <w:rPr>
          <w:rFonts w:ascii="Times New Roman" w:eastAsia="Times New Roman"/>
          <w:spacing w:val="41"/>
          <w:w w:val="95"/>
          <w:sz w:val="24"/>
        </w:rPr>
        <w:t xml:space="preserve"> </w:t>
      </w:r>
      <w:r>
        <w:rPr>
          <w:rFonts w:hint="eastAsia" w:ascii="仿宋" w:eastAsia="仿宋"/>
          <w:w w:val="95"/>
          <w:sz w:val="24"/>
        </w:rPr>
        <w:t>个工作日内一式两份报合川区科协科技服务中心。</w:t>
      </w:r>
    </w:p>
    <w:p>
      <w:pPr>
        <w:spacing w:after="0"/>
        <w:jc w:val="left"/>
        <w:rPr>
          <w:rFonts w:hint="eastAsia" w:ascii="仿宋" w:eastAsia="仿宋"/>
          <w:sz w:val="24"/>
        </w:rPr>
        <w:sectPr>
          <w:pgSz w:w="11910" w:h="16840"/>
          <w:pgMar w:top="1580" w:right="1200" w:bottom="1920" w:left="1320" w:header="0" w:footer="1733" w:gutter="0"/>
          <w:cols w:space="720" w:num="1"/>
        </w:sect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19"/>
        </w:rPr>
      </w:pPr>
    </w:p>
    <w:tbl>
      <w:tblPr>
        <w:tblStyle w:val="7"/>
        <w:tblW w:w="0" w:type="auto"/>
        <w:tblInd w:w="1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0" w:hRule="atLeast"/>
        </w:trPr>
        <w:tc>
          <w:tcPr>
            <w:tcW w:w="9110" w:type="dxa"/>
          </w:tcPr>
          <w:p>
            <w:pPr>
              <w:pStyle w:val="11"/>
              <w:spacing w:before="121"/>
              <w:ind w:left="107"/>
              <w:rPr>
                <w:sz w:val="28"/>
              </w:rPr>
            </w:pPr>
            <w:r>
              <w:rPr>
                <w:spacing w:val="-4"/>
                <w:sz w:val="28"/>
              </w:rPr>
              <w:t>二、有关成果材料登记表（主要成果材料复印件附后</w:t>
            </w:r>
            <w:r>
              <w:rPr>
                <w:spacing w:val="-3"/>
                <w:sz w:val="28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0" w:hRule="atLeast"/>
        </w:trPr>
        <w:tc>
          <w:tcPr>
            <w:tcW w:w="9110" w:type="dxa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9110" w:type="dxa"/>
          </w:tcPr>
          <w:p>
            <w:pPr>
              <w:pStyle w:val="11"/>
              <w:spacing w:before="120"/>
              <w:ind w:left="107"/>
              <w:rPr>
                <w:rFonts w:hint="eastAsia" w:ascii="宋体" w:eastAsia="宋体"/>
                <w:sz w:val="21"/>
              </w:rPr>
            </w:pPr>
            <w:r>
              <w:rPr>
                <w:spacing w:val="-5"/>
                <w:sz w:val="28"/>
              </w:rPr>
              <w:t>三、项目经费使用情况</w:t>
            </w:r>
            <w:r>
              <w:rPr>
                <w:rFonts w:hint="eastAsia" w:ascii="宋体" w:eastAsia="宋体"/>
                <w:spacing w:val="-4"/>
                <w:sz w:val="21"/>
              </w:rPr>
              <w:t>（主要支出等情况）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8" w:hRule="atLeast"/>
        </w:trPr>
        <w:tc>
          <w:tcPr>
            <w:tcW w:w="9110" w:type="dxa"/>
          </w:tcPr>
          <w:p>
            <w:pPr>
              <w:pStyle w:val="11"/>
              <w:rPr>
                <w:rFonts w:ascii="Times New Roman"/>
                <w:sz w:val="26"/>
              </w:rPr>
            </w:pPr>
          </w:p>
        </w:tc>
      </w:tr>
    </w:tbl>
    <w:p>
      <w:pPr>
        <w:spacing w:after="0"/>
        <w:rPr>
          <w:rFonts w:ascii="Times New Roman"/>
          <w:sz w:val="26"/>
        </w:rPr>
        <w:sectPr>
          <w:pgSz w:w="11910" w:h="16840"/>
          <w:pgMar w:top="1580" w:right="1200" w:bottom="1900" w:left="1320" w:header="0" w:footer="1714" w:gutter="0"/>
          <w:cols w:space="720" w:num="1"/>
        </w:sect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19"/>
        </w:rPr>
      </w:pPr>
    </w:p>
    <w:tbl>
      <w:tblPr>
        <w:tblStyle w:val="7"/>
        <w:tblW w:w="0" w:type="auto"/>
        <w:tblInd w:w="1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3"/>
        <w:gridCol w:w="76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9110" w:type="dxa"/>
            <w:gridSpan w:val="2"/>
          </w:tcPr>
          <w:p>
            <w:pPr>
              <w:pStyle w:val="11"/>
              <w:spacing w:before="214"/>
              <w:ind w:left="107"/>
              <w:rPr>
                <w:sz w:val="28"/>
              </w:rPr>
            </w:pPr>
            <w:r>
              <w:rPr>
                <w:spacing w:val="-4"/>
                <w:sz w:val="28"/>
              </w:rPr>
              <w:t>四、项目承担单位意见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0" w:hRule="atLeast"/>
        </w:trPr>
        <w:tc>
          <w:tcPr>
            <w:tcW w:w="9110" w:type="dxa"/>
            <w:gridSpan w:val="2"/>
          </w:tcPr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tabs>
                <w:tab w:val="left" w:pos="4796"/>
              </w:tabs>
              <w:spacing w:before="186"/>
              <w:ind w:left="107"/>
              <w:rPr>
                <w:rFonts w:hint="eastAsia" w:ascii="仿宋" w:eastAsia="仿宋"/>
                <w:sz w:val="28"/>
              </w:rPr>
            </w:pPr>
            <w:r>
              <w:rPr>
                <w:rFonts w:hint="eastAsia" w:ascii="仿宋" w:eastAsia="仿宋"/>
                <w:spacing w:val="-5"/>
                <w:w w:val="100"/>
                <w:sz w:val="28"/>
              </w:rPr>
              <w:t>项目负责人（签</w:t>
            </w:r>
            <w:r>
              <w:rPr>
                <w:rFonts w:hint="eastAsia" w:ascii="仿宋" w:eastAsia="仿宋"/>
                <w:spacing w:val="-8"/>
                <w:w w:val="100"/>
                <w:sz w:val="28"/>
              </w:rPr>
              <w:t>字</w:t>
            </w:r>
            <w:r>
              <w:rPr>
                <w:rFonts w:hint="eastAsia" w:ascii="仿宋" w:eastAsia="仿宋"/>
                <w:spacing w:val="-142"/>
                <w:w w:val="100"/>
                <w:sz w:val="28"/>
              </w:rPr>
              <w:t>）</w:t>
            </w:r>
            <w:r>
              <w:rPr>
                <w:rFonts w:hint="eastAsia" w:ascii="仿宋" w:eastAsia="仿宋"/>
                <w:w w:val="100"/>
                <w:sz w:val="28"/>
              </w:rPr>
              <w:t>：</w:t>
            </w:r>
            <w:r>
              <w:rPr>
                <w:rFonts w:hint="eastAsia" w:ascii="仿宋" w:eastAsia="仿宋"/>
                <w:sz w:val="28"/>
              </w:rPr>
              <w:tab/>
            </w:r>
            <w:r>
              <w:rPr>
                <w:rFonts w:hint="eastAsia" w:ascii="仿宋" w:eastAsia="仿宋"/>
                <w:spacing w:val="-5"/>
                <w:w w:val="100"/>
                <w:sz w:val="28"/>
              </w:rPr>
              <w:t>单位负责人（签字</w:t>
            </w:r>
            <w:r>
              <w:rPr>
                <w:rFonts w:hint="eastAsia" w:ascii="仿宋" w:eastAsia="仿宋"/>
                <w:spacing w:val="-145"/>
                <w:w w:val="100"/>
                <w:sz w:val="28"/>
              </w:rPr>
              <w:t>）</w:t>
            </w:r>
            <w:r>
              <w:rPr>
                <w:rFonts w:hint="eastAsia" w:ascii="仿宋" w:eastAsia="仿宋"/>
                <w:w w:val="100"/>
                <w:sz w:val="28"/>
              </w:rPr>
              <w:t>：</w:t>
            </w:r>
          </w:p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spacing w:before="1"/>
              <w:rPr>
                <w:rFonts w:ascii="仿宋"/>
                <w:sz w:val="33"/>
              </w:rPr>
            </w:pPr>
          </w:p>
          <w:p>
            <w:pPr>
              <w:pStyle w:val="11"/>
              <w:tabs>
                <w:tab w:val="left" w:pos="5823"/>
                <w:tab w:val="left" w:pos="6651"/>
              </w:tabs>
              <w:ind w:left="4995"/>
              <w:rPr>
                <w:rFonts w:hint="eastAsia" w:ascii="仿宋" w:eastAsia="仿宋"/>
                <w:sz w:val="28"/>
              </w:rPr>
            </w:pPr>
            <w:r>
              <w:rPr>
                <w:rFonts w:hint="eastAsia" w:ascii="仿宋" w:eastAsia="仿宋"/>
                <w:sz w:val="28"/>
              </w:rPr>
              <w:t>年</w:t>
            </w:r>
            <w:r>
              <w:rPr>
                <w:rFonts w:hint="eastAsia" w:ascii="仿宋" w:eastAsia="仿宋"/>
                <w:sz w:val="28"/>
              </w:rPr>
              <w:tab/>
            </w:r>
            <w:r>
              <w:rPr>
                <w:rFonts w:hint="eastAsia" w:ascii="仿宋" w:eastAsia="仿宋"/>
                <w:sz w:val="28"/>
              </w:rPr>
              <w:t>月</w:t>
            </w:r>
            <w:r>
              <w:rPr>
                <w:rFonts w:hint="eastAsia" w:ascii="仿宋" w:eastAsia="仿宋"/>
                <w:sz w:val="28"/>
              </w:rPr>
              <w:tab/>
            </w:r>
            <w:r>
              <w:rPr>
                <w:rFonts w:hint="eastAsia" w:ascii="仿宋" w:eastAsia="仿宋"/>
                <w:sz w:val="28"/>
              </w:rPr>
              <w:t>日（单位公章）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9110" w:type="dxa"/>
            <w:gridSpan w:val="2"/>
          </w:tcPr>
          <w:p>
            <w:pPr>
              <w:pStyle w:val="11"/>
              <w:spacing w:before="229"/>
              <w:ind w:left="107"/>
              <w:rPr>
                <w:sz w:val="28"/>
              </w:rPr>
            </w:pPr>
            <w:r>
              <w:rPr>
                <w:spacing w:val="-4"/>
                <w:sz w:val="28"/>
              </w:rPr>
              <w:t>五、合川区科协对项目完成情况的评价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5" w:hRule="atLeast"/>
        </w:trPr>
        <w:tc>
          <w:tcPr>
            <w:tcW w:w="1443" w:type="dxa"/>
            <w:vMerge w:val="restart"/>
          </w:tcPr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spacing w:before="4"/>
              <w:rPr>
                <w:rFonts w:ascii="仿宋"/>
                <w:sz w:val="38"/>
              </w:rPr>
            </w:pPr>
          </w:p>
          <w:p>
            <w:pPr>
              <w:pStyle w:val="11"/>
              <w:spacing w:before="1"/>
              <w:ind w:left="107"/>
              <w:rPr>
                <w:rFonts w:hint="eastAsia" w:ascii="仿宋" w:eastAsia="仿宋"/>
                <w:b/>
                <w:sz w:val="28"/>
              </w:rPr>
            </w:pPr>
            <w:r>
              <w:rPr>
                <w:rFonts w:hint="eastAsia" w:ascii="仿宋" w:eastAsia="仿宋"/>
                <w:b/>
                <w:sz w:val="28"/>
              </w:rPr>
              <w:t>单位意见</w:t>
            </w:r>
          </w:p>
        </w:tc>
        <w:tc>
          <w:tcPr>
            <w:tcW w:w="7667" w:type="dxa"/>
          </w:tcPr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spacing w:before="8"/>
              <w:rPr>
                <w:rFonts w:ascii="仿宋"/>
                <w:sz w:val="27"/>
              </w:rPr>
            </w:pPr>
          </w:p>
          <w:p>
            <w:pPr>
              <w:pStyle w:val="11"/>
              <w:spacing w:before="1"/>
              <w:ind w:left="3694"/>
              <w:rPr>
                <w:rFonts w:hint="eastAsia" w:ascii="仿宋" w:eastAsia="仿宋"/>
                <w:sz w:val="28"/>
              </w:rPr>
            </w:pPr>
            <w:r>
              <w:rPr>
                <w:rFonts w:hint="eastAsia" w:ascii="仿宋" w:eastAsia="仿宋"/>
                <w:spacing w:val="-3"/>
                <w:sz w:val="28"/>
              </w:rPr>
              <w:t>分管领导：</w:t>
            </w:r>
          </w:p>
          <w:p>
            <w:pPr>
              <w:pStyle w:val="11"/>
              <w:tabs>
                <w:tab w:val="left" w:pos="4455"/>
                <w:tab w:val="left" w:pos="5283"/>
              </w:tabs>
              <w:spacing w:before="140"/>
              <w:ind w:left="3627"/>
              <w:rPr>
                <w:rFonts w:hint="eastAsia" w:ascii="仿宋" w:eastAsia="仿宋"/>
                <w:sz w:val="28"/>
              </w:rPr>
            </w:pPr>
            <w:r>
              <w:rPr>
                <w:rFonts w:hint="eastAsia" w:ascii="仿宋" w:eastAsia="仿宋"/>
                <w:sz w:val="28"/>
              </w:rPr>
              <w:t>年</w:t>
            </w:r>
            <w:r>
              <w:rPr>
                <w:rFonts w:hint="eastAsia" w:ascii="仿宋" w:eastAsia="仿宋"/>
                <w:sz w:val="28"/>
              </w:rPr>
              <w:tab/>
            </w:r>
            <w:r>
              <w:rPr>
                <w:rFonts w:hint="eastAsia" w:ascii="仿宋" w:eastAsia="仿宋"/>
                <w:sz w:val="28"/>
              </w:rPr>
              <w:t>月</w:t>
            </w:r>
            <w:r>
              <w:rPr>
                <w:rFonts w:hint="eastAsia" w:ascii="仿宋" w:eastAsia="仿宋"/>
                <w:sz w:val="28"/>
              </w:rPr>
              <w:tab/>
            </w:r>
            <w:r>
              <w:rPr>
                <w:rFonts w:hint="eastAsia" w:ascii="仿宋" w:eastAsia="仿宋"/>
                <w:sz w:val="2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6" w:hRule="atLeast"/>
        </w:trPr>
        <w:tc>
          <w:tcPr>
            <w:tcW w:w="144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667" w:type="dxa"/>
          </w:tcPr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rPr>
                <w:rFonts w:ascii="仿宋"/>
                <w:sz w:val="28"/>
              </w:rPr>
            </w:pPr>
          </w:p>
          <w:p>
            <w:pPr>
              <w:pStyle w:val="11"/>
              <w:spacing w:before="3"/>
              <w:rPr>
                <w:rFonts w:ascii="仿宋"/>
                <w:sz w:val="32"/>
              </w:rPr>
            </w:pPr>
          </w:p>
          <w:p>
            <w:pPr>
              <w:pStyle w:val="11"/>
              <w:ind w:left="3694"/>
              <w:rPr>
                <w:rFonts w:hint="eastAsia" w:ascii="仿宋" w:eastAsia="仿宋"/>
                <w:sz w:val="28"/>
              </w:rPr>
            </w:pPr>
            <w:r>
              <w:rPr>
                <w:rFonts w:hint="eastAsia" w:ascii="仿宋" w:eastAsia="仿宋"/>
                <w:spacing w:val="-4"/>
                <w:sz w:val="28"/>
              </w:rPr>
              <w:t>单位负责人：</w:t>
            </w:r>
          </w:p>
          <w:p>
            <w:pPr>
              <w:pStyle w:val="11"/>
              <w:tabs>
                <w:tab w:val="left" w:pos="4520"/>
                <w:tab w:val="left" w:pos="5348"/>
              </w:tabs>
              <w:spacing w:before="141"/>
              <w:ind w:left="3694"/>
              <w:rPr>
                <w:rFonts w:hint="eastAsia" w:ascii="仿宋" w:eastAsia="仿宋"/>
                <w:sz w:val="28"/>
              </w:rPr>
            </w:pPr>
            <w:r>
              <w:rPr>
                <w:rFonts w:hint="eastAsia" w:ascii="仿宋" w:eastAsia="仿宋"/>
                <w:sz w:val="28"/>
              </w:rPr>
              <w:t>年</w:t>
            </w:r>
            <w:r>
              <w:rPr>
                <w:rFonts w:hint="eastAsia" w:ascii="仿宋" w:eastAsia="仿宋"/>
                <w:sz w:val="28"/>
              </w:rPr>
              <w:tab/>
            </w:r>
            <w:r>
              <w:rPr>
                <w:rFonts w:hint="eastAsia" w:ascii="仿宋" w:eastAsia="仿宋"/>
                <w:sz w:val="28"/>
              </w:rPr>
              <w:t>月</w:t>
            </w:r>
            <w:r>
              <w:rPr>
                <w:rFonts w:hint="eastAsia" w:ascii="仿宋" w:eastAsia="仿宋"/>
                <w:sz w:val="28"/>
              </w:rPr>
              <w:tab/>
            </w:r>
            <w:r>
              <w:rPr>
                <w:rFonts w:hint="eastAsia" w:ascii="仿宋" w:eastAsia="仿宋"/>
                <w:sz w:val="28"/>
              </w:rPr>
              <w:t>日（单位公章）</w:t>
            </w:r>
          </w:p>
        </w:tc>
      </w:tr>
    </w:tbl>
    <w:p>
      <w:pPr>
        <w:spacing w:after="0"/>
        <w:rPr>
          <w:rFonts w:hint="eastAsia" w:ascii="仿宋" w:eastAsia="仿宋"/>
          <w:sz w:val="28"/>
        </w:rPr>
        <w:sectPr>
          <w:pgSz w:w="11910" w:h="16840"/>
          <w:pgMar w:top="1580" w:right="1200" w:bottom="1920" w:left="1320" w:header="0" w:footer="1733" w:gutter="0"/>
          <w:cols w:space="720" w:num="1"/>
        </w:sectPr>
      </w:pPr>
    </w:p>
    <w:p>
      <w:pPr>
        <w:pStyle w:val="5"/>
        <w:spacing w:before="7"/>
        <w:rPr>
          <w:rFonts w:ascii="仿宋"/>
          <w:sz w:val="15"/>
        </w:rPr>
      </w:pPr>
    </w:p>
    <w:p>
      <w:pPr>
        <w:spacing w:after="0"/>
        <w:rPr>
          <w:rFonts w:ascii="仿宋"/>
          <w:sz w:val="15"/>
        </w:rPr>
        <w:sectPr>
          <w:pgSz w:w="11910" w:h="16840"/>
          <w:pgMar w:top="1580" w:right="1200" w:bottom="1900" w:left="1320" w:header="0" w:footer="1714" w:gutter="0"/>
          <w:cols w:space="720" w:num="1"/>
        </w:sect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rPr>
          <w:rFonts w:ascii="仿宋"/>
          <w:sz w:val="20"/>
        </w:rPr>
      </w:pPr>
    </w:p>
    <w:p>
      <w:pPr>
        <w:pStyle w:val="5"/>
        <w:spacing w:before="5"/>
        <w:rPr>
          <w:rFonts w:ascii="仿宋"/>
          <w:sz w:val="24"/>
        </w:rPr>
      </w:pPr>
    </w:p>
    <w:p>
      <w:pPr>
        <w:pStyle w:val="5"/>
        <w:spacing w:line="20" w:lineRule="exact"/>
        <w:ind w:left="268"/>
        <w:rPr>
          <w:rFonts w:ascii="仿宋"/>
          <w:sz w:val="2"/>
        </w:rPr>
      </w:pPr>
      <w:r>
        <w:rPr>
          <w:rFonts w:ascii="仿宋"/>
          <w:sz w:val="2"/>
        </w:rPr>
        <w:pict>
          <v:group id="_x0000_s1029" o:spid="_x0000_s1029" o:spt="203" style="height:0.75pt;width:441pt;" coordsize="8820,15">
            <o:lock v:ext="edit"/>
            <v:rect id="_x0000_s1030" o:spid="_x0000_s1030" o:spt="1" style="position:absolute;left:0;top:0;height:15;width:8820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w10:wrap type="none"/>
            <w10:anchorlock/>
          </v:group>
        </w:pict>
      </w:r>
    </w:p>
    <w:p>
      <w:pPr>
        <w:tabs>
          <w:tab w:val="left" w:pos="6199"/>
        </w:tabs>
        <w:spacing w:before="88" w:after="19"/>
        <w:ind w:left="544" w:right="0" w:firstLine="0"/>
        <w:jc w:val="left"/>
        <w:rPr>
          <w:sz w:val="28"/>
        </w:rPr>
      </w:pPr>
      <w:r>
        <w:rPr>
          <w:sz w:val="28"/>
        </w:rPr>
        <w:t>重庆市合川区科学技术协会综合部</w:t>
      </w:r>
      <w:r>
        <w:rPr>
          <w:sz w:val="28"/>
        </w:rPr>
        <w:tab/>
      </w:r>
      <w:r>
        <w:rPr>
          <w:rFonts w:ascii="Times New Roman" w:eastAsia="Times New Roman"/>
          <w:spacing w:val="-2"/>
          <w:sz w:val="28"/>
        </w:rPr>
        <w:t xml:space="preserve">2022 </w:t>
      </w:r>
      <w:r>
        <w:rPr>
          <w:spacing w:val="-1"/>
          <w:sz w:val="28"/>
        </w:rPr>
        <w:t>年</w:t>
      </w:r>
      <w:r>
        <w:rPr>
          <w:spacing w:val="-63"/>
          <w:sz w:val="28"/>
        </w:rPr>
        <w:t xml:space="preserve"> </w:t>
      </w:r>
      <w:r>
        <w:rPr>
          <w:rFonts w:ascii="Times New Roman" w:eastAsia="Times New Roman"/>
          <w:spacing w:val="-1"/>
          <w:sz w:val="28"/>
        </w:rPr>
        <w:t xml:space="preserve">4 </w:t>
      </w:r>
      <w:r>
        <w:rPr>
          <w:spacing w:val="-1"/>
          <w:sz w:val="28"/>
        </w:rPr>
        <w:t>月</w:t>
      </w:r>
      <w:r>
        <w:rPr>
          <w:spacing w:val="-63"/>
          <w:sz w:val="28"/>
        </w:rPr>
        <w:t xml:space="preserve"> </w:t>
      </w:r>
      <w:r>
        <w:rPr>
          <w:rFonts w:ascii="Times New Roman" w:eastAsia="Times New Roman"/>
          <w:spacing w:val="-1"/>
          <w:sz w:val="28"/>
        </w:rPr>
        <w:t xml:space="preserve">7 </w:t>
      </w:r>
      <w:r>
        <w:rPr>
          <w:spacing w:val="-1"/>
          <w:sz w:val="28"/>
        </w:rPr>
        <w:t>日印发</w:t>
      </w:r>
    </w:p>
    <w:p>
      <w:pPr>
        <w:pStyle w:val="5"/>
        <w:spacing w:line="20" w:lineRule="exact"/>
        <w:ind w:left="268"/>
        <w:rPr>
          <w:sz w:val="2"/>
        </w:rPr>
      </w:pPr>
      <w:r>
        <w:rPr>
          <w:sz w:val="2"/>
        </w:rPr>
        <w:pict>
          <v:group id="_x0000_s1031" o:spid="_x0000_s1031" o:spt="203" style="height:0.75pt;width:441pt;" coordsize="8820,15">
            <o:lock v:ext="edit"/>
            <v:rect id="_x0000_s1032" o:spid="_x0000_s1032" o:spt="1" style="position:absolute;left:0;top:0;height:15;width:8820;" fillcolor="#000000" filled="t" stroked="f" coordsize="21600,21600">
              <v:path/>
              <v:fill on="t" focussize="0,0"/>
              <v:stroke on="f"/>
              <v:imagedata o:title=""/>
              <o:lock v:ext="edit"/>
            </v:rect>
            <w10:wrap type="none"/>
            <w10:anchorlock/>
          </v:group>
        </w:pict>
      </w:r>
    </w:p>
    <w:sectPr>
      <w:pgSz w:w="11910" w:h="16840"/>
      <w:pgMar w:top="1580" w:right="1200" w:bottom="1920" w:left="1320" w:header="0" w:footer="173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485.6pt;margin-top:750.65pt;height:18.65pt;width:40.05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73" w:lineRule="exact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—</w:t>
                </w:r>
                <w:r>
                  <w:fldChar w:fldCharType="begin"/>
                </w:r>
                <w:r>
                  <w:rPr>
                    <w:rFonts w:ascii="Times New Roman" w:hAnsi="Times New Roman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sz w:val="28"/>
                  </w:rPr>
                  <w:t>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pict>
        <v:shape id="_x0000_s2050" o:spid="_x0000_s2050" o:spt="202" type="#_x0000_t202" style="position:absolute;left:0pt;margin-left:78.4pt;margin-top:759.1pt;height:18.15pt;width:32.85pt;mso-position-horizontal-relative:page;mso-position-vertical-relative:page;z-index:-25165516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63" w:lineRule="exact"/>
                  <w:ind w:left="20" w:right="0" w:firstLine="0"/>
                  <w:jc w:val="left"/>
                  <w:rPr>
                    <w:rFonts w:ascii="宋体" w:hAnsi="宋体"/>
                    <w:sz w:val="21"/>
                  </w:rPr>
                </w:pPr>
                <w:r>
                  <w:rPr>
                    <w:rFonts w:ascii="宋体" w:hAnsi="宋体"/>
                    <w:sz w:val="21"/>
                  </w:rPr>
                  <w:t>—</w:t>
                </w:r>
                <w: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ascii="宋体" w:hAnsi="宋体"/>
                    <w:sz w:val="21"/>
                  </w:rPr>
                  <w:t>—</w:t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pict>
        <v:shape id="_x0000_s2051" o:spid="_x0000_s2051" o:spt="202" type="#_x0000_t202" style="position:absolute;left:0pt;margin-left:495.55pt;margin-top:741.2pt;height:17.6pt;width:30.1pt;mso-position-horizontal-relative:page;mso-position-vertical-relative:page;z-index:-25165414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1"/>
                  <w:ind w:left="20" w:right="0" w:firstLine="0"/>
                  <w:jc w:val="left"/>
                  <w:rPr>
                    <w:rFonts w:ascii="宋体" w:hAnsi="宋体"/>
                    <w:sz w:val="18"/>
                  </w:rPr>
                </w:pPr>
                <w:r>
                  <w:rPr>
                    <w:rFonts w:ascii="宋体" w:hAnsi="宋体"/>
                    <w:sz w:val="18"/>
                  </w:rPr>
                  <w:t>—</w:t>
                </w:r>
                <w:r>
                  <w:fldChar w:fldCharType="begin"/>
                </w:r>
                <w:r>
                  <w:rPr>
                    <w:rFonts w:ascii="Times New Roman" w:hAnsi="Times New Roman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  <w:r>
                  <w:rPr>
                    <w:rFonts w:ascii="宋体" w:hAnsi="宋体"/>
                    <w:sz w:val="18"/>
                  </w:rPr>
                  <w:t>—</w:t>
                </w:r>
              </w:p>
            </w:txbxContent>
          </v:textbox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pict>
        <v:shape id="_x0000_s2052" o:spid="_x0000_s2052" o:spt="202" type="#_x0000_t202" style="position:absolute;left:0pt;margin-left:78.4pt;margin-top:740.2pt;height:17.6pt;width:25.95pt;mso-position-horizontal-relative:page;mso-position-vertical-relative:page;z-index:-25165414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51" w:lineRule="exact"/>
                  <w:ind w:left="20" w:right="0" w:firstLine="0"/>
                  <w:jc w:val="left"/>
                  <w:rPr>
                    <w:rFonts w:ascii="宋体"/>
                    <w:sz w:val="28"/>
                  </w:rPr>
                </w:pPr>
                <w:r>
                  <w:rPr>
                    <w:rFonts w:ascii="宋体"/>
                    <w:sz w:val="28"/>
                  </w:rPr>
                  <w:t>-</w:t>
                </w:r>
                <w:r>
                  <w:fldChar w:fldCharType="begin"/>
                </w:r>
                <w:r>
                  <w:rPr>
                    <w:rFonts w:ascii="Times New Roman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  <w:r>
                  <w:rPr>
                    <w:rFonts w:ascii="宋体"/>
                    <w:sz w:val="28"/>
                  </w:rPr>
                  <w:t>-</w:t>
                </w:r>
              </w:p>
            </w:txbxContent>
          </v:textbox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pict>
        <v:shape id="_x0000_s2054" o:spid="_x0000_s2054" o:spt="202" type="#_x0000_t202" style="position:absolute;left:0pt;margin-left:488.6pt;margin-top:741.2pt;height:17.6pt;width:37.05pt;mso-position-horizontal-relative:page;mso-position-vertical-relative:page;z-index:-25165312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1"/>
                  <w:ind w:left="20" w:right="0" w:firstLine="0"/>
                  <w:jc w:val="left"/>
                  <w:rPr>
                    <w:rFonts w:ascii="宋体" w:hAnsi="宋体"/>
                    <w:sz w:val="18"/>
                  </w:rPr>
                </w:pPr>
                <w:r>
                  <w:rPr>
                    <w:rFonts w:ascii="宋体" w:hAnsi="宋体"/>
                    <w:sz w:val="18"/>
                  </w:rPr>
                  <w:t>—</w:t>
                </w:r>
                <w:r>
                  <w:fldChar w:fldCharType="begin"/>
                </w:r>
                <w:r>
                  <w:rPr>
                    <w:rFonts w:ascii="Times New Roman" w:hAnsi="Times New Roman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  <w:r>
                  <w:rPr>
                    <w:rFonts w:ascii="宋体" w:hAnsi="宋体"/>
                    <w:sz w:val="18"/>
                  </w:rPr>
                  <w:t>—</w:t>
                </w:r>
              </w:p>
            </w:txbxContent>
          </v:textbox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pict>
        <v:shape id="_x0000_s2053" o:spid="_x0000_s2053" o:spt="202" type="#_x0000_t202" style="position:absolute;left:0pt;margin-left:78.4pt;margin-top:740.2pt;height:17.6pt;width:33.05pt;mso-position-horizontal-relative:page;mso-position-vertical-relative:page;z-index:-25165312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51" w:lineRule="exact"/>
                  <w:ind w:left="20" w:right="0" w:firstLine="0"/>
                  <w:jc w:val="left"/>
                  <w:rPr>
                    <w:rFonts w:ascii="宋体"/>
                    <w:sz w:val="28"/>
                  </w:rPr>
                </w:pPr>
                <w:r>
                  <w:rPr>
                    <w:rFonts w:ascii="宋体"/>
                    <w:sz w:val="28"/>
                  </w:rPr>
                  <w:t>-</w:t>
                </w:r>
                <w:r>
                  <w:fldChar w:fldCharType="begin"/>
                </w:r>
                <w:r>
                  <w:rPr>
                    <w:rFonts w:ascii="Times New Roman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rFonts w:ascii="宋体"/>
                    <w:sz w:val="28"/>
                  </w:rPr>
                  <w:t>-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268" w:hanging="394"/>
        <w:jc w:val="left"/>
      </w:pPr>
      <w:rPr>
        <w:rFonts w:hint="default" w:ascii="Times New Roman" w:hAnsi="Times New Roman" w:eastAsia="Times New Roman" w:cs="Times New Roman"/>
        <w:spacing w:val="-2"/>
        <w:w w:val="99"/>
        <w:sz w:val="32"/>
        <w:szCs w:val="32"/>
      </w:rPr>
    </w:lvl>
    <w:lvl w:ilvl="1" w:tentative="0">
      <w:start w:val="2"/>
      <w:numFmt w:val="decimal"/>
      <w:lvlText w:val="%2."/>
      <w:lvlJc w:val="left"/>
      <w:pPr>
        <w:ind w:left="2239" w:hanging="392"/>
        <w:jc w:val="left"/>
      </w:pPr>
      <w:rPr>
        <w:rFonts w:hint="default" w:ascii="Times New Roman" w:hAnsi="Times New Roman" w:eastAsia="Times New Roman" w:cs="Times New Roman"/>
        <w:spacing w:val="-2"/>
        <w:w w:val="99"/>
        <w:sz w:val="32"/>
        <w:szCs w:val="32"/>
      </w:rPr>
    </w:lvl>
    <w:lvl w:ilvl="2" w:tentative="0">
      <w:start w:val="0"/>
      <w:numFmt w:val="bullet"/>
      <w:lvlText w:val="•"/>
      <w:lvlJc w:val="left"/>
      <w:pPr>
        <w:ind w:left="3034" w:hanging="39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828" w:hanging="39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22" w:hanging="39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16" w:hanging="39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10" w:hanging="39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04" w:hanging="39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98" w:hanging="392"/>
      </w:pPr>
      <w:rPr>
        <w:rFonts w:hint="default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293" w:hanging="394"/>
        <w:jc w:val="left"/>
      </w:pPr>
      <w:rPr>
        <w:rFonts w:hint="default" w:ascii="Times New Roman" w:hAnsi="Times New Roman" w:eastAsia="Times New Roman" w:cs="Times New Roman"/>
        <w:b/>
        <w:bCs/>
        <w:spacing w:val="-2"/>
        <w:w w:val="99"/>
        <w:sz w:val="32"/>
        <w:szCs w:val="32"/>
      </w:rPr>
    </w:lvl>
    <w:lvl w:ilvl="1" w:tentative="0">
      <w:start w:val="0"/>
      <w:numFmt w:val="bullet"/>
      <w:lvlText w:val="•"/>
      <w:lvlJc w:val="left"/>
      <w:pPr>
        <w:ind w:left="2108" w:hanging="394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917" w:hanging="394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725" w:hanging="394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34" w:hanging="394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43" w:hanging="394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51" w:hanging="394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60" w:hanging="394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768" w:hanging="394"/>
      </w:pPr>
      <w:rPr>
        <w:rFonts w:hint="default"/>
      </w:rPr>
    </w:lvl>
  </w:abstractNum>
  <w:abstractNum w:abstractNumId="2">
    <w:nsid w:val="59ADCABA"/>
    <w:multiLevelType w:val="multilevel"/>
    <w:tmpl w:val="59ADCABA"/>
    <w:lvl w:ilvl="0" w:tentative="0">
      <w:start w:val="0"/>
      <w:numFmt w:val="bullet"/>
      <w:lvlText w:val=""/>
      <w:lvlJc w:val="left"/>
      <w:pPr>
        <w:ind w:left="554" w:hanging="447"/>
      </w:pPr>
      <w:rPr>
        <w:rFonts w:hint="default" w:ascii="Wingdings" w:hAnsi="Wingdings" w:eastAsia="Wingdings" w:cs="Wingdings"/>
        <w:w w:val="100"/>
        <w:sz w:val="24"/>
        <w:szCs w:val="24"/>
      </w:rPr>
    </w:lvl>
    <w:lvl w:ilvl="1" w:tentative="0">
      <w:start w:val="0"/>
      <w:numFmt w:val="bullet"/>
      <w:lvlText w:val="•"/>
      <w:lvlJc w:val="left"/>
      <w:pPr>
        <w:ind w:left="1226" w:hanging="44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92" w:hanging="44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59" w:hanging="44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225" w:hanging="44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892" w:hanging="44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558" w:hanging="44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224" w:hanging="44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5891" w:hanging="447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20054643"/>
    <w:rsid w:val="22205764"/>
    <w:rsid w:val="34E40873"/>
    <w:rsid w:val="36C952E6"/>
    <w:rsid w:val="3C37397E"/>
    <w:rsid w:val="4093139F"/>
    <w:rsid w:val="53B33737"/>
    <w:rsid w:val="59AF0BA0"/>
    <w:rsid w:val="5D753EAF"/>
    <w:rsid w:val="60C43183"/>
    <w:rsid w:val="67874F0A"/>
    <w:rsid w:val="6D3671B7"/>
    <w:rsid w:val="6FAF32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方正仿宋_GBK" w:hAnsi="方正仿宋_GBK" w:eastAsia="方正仿宋_GBK" w:cs="方正仿宋_GBK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240" w:right="1315" w:hanging="1138"/>
      <w:outlineLvl w:val="1"/>
    </w:pPr>
    <w:rPr>
      <w:rFonts w:ascii="方正小标宋_GBK" w:hAnsi="方正小标宋_GBK" w:eastAsia="方正小标宋_GBK" w:cs="方正小标宋_GBK"/>
      <w:b/>
      <w:bCs/>
      <w:sz w:val="72"/>
      <w:szCs w:val="72"/>
    </w:rPr>
  </w:style>
  <w:style w:type="paragraph" w:styleId="3">
    <w:name w:val="heading 2"/>
    <w:basedOn w:val="1"/>
    <w:next w:val="1"/>
    <w:qFormat/>
    <w:uiPriority w:val="1"/>
    <w:pPr>
      <w:spacing w:before="1"/>
      <w:ind w:left="267" w:right="258"/>
      <w:jc w:val="center"/>
      <w:outlineLvl w:val="2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heading 3"/>
    <w:basedOn w:val="1"/>
    <w:next w:val="1"/>
    <w:qFormat/>
    <w:uiPriority w:val="1"/>
    <w:pPr>
      <w:ind w:left="1293" w:hanging="394"/>
      <w:outlineLvl w:val="3"/>
    </w:pPr>
    <w:rPr>
      <w:rFonts w:ascii="方正仿宋_GBK" w:hAnsi="方正仿宋_GBK" w:eastAsia="方正仿宋_GBK" w:cs="方正仿宋_GBK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方正仿宋_GBK" w:hAnsi="方正仿宋_GBK" w:eastAsia="方正仿宋_GBK" w:cs="方正仿宋_GBK"/>
      <w:sz w:val="32"/>
      <w:szCs w:val="32"/>
    </w:rPr>
  </w:style>
  <w:style w:type="paragraph" w:styleId="6">
    <w:name w:val="Title"/>
    <w:basedOn w:val="1"/>
    <w:qFormat/>
    <w:uiPriority w:val="1"/>
    <w:pPr>
      <w:spacing w:line="2026" w:lineRule="exact"/>
      <w:ind w:left="231" w:right="258"/>
      <w:jc w:val="center"/>
    </w:pPr>
    <w:rPr>
      <w:rFonts w:ascii="方正小标宋_GBK" w:hAnsi="方正小标宋_GBK" w:eastAsia="方正小标宋_GBK" w:cs="方正小标宋_GBK"/>
      <w:b/>
      <w:bCs/>
      <w:sz w:val="130"/>
      <w:szCs w:val="130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268" w:hanging="394"/>
    </w:pPr>
    <w:rPr>
      <w:rFonts w:ascii="方正仿宋_GBK" w:hAnsi="方正仿宋_GBK" w:eastAsia="方正仿宋_GBK" w:cs="方正仿宋_GBK"/>
    </w:rPr>
  </w:style>
  <w:style w:type="paragraph" w:customStyle="1" w:styleId="11">
    <w:name w:val="Table Paragraph"/>
    <w:basedOn w:val="1"/>
    <w:qFormat/>
    <w:uiPriority w:val="1"/>
    <w:rPr>
      <w:rFonts w:ascii="黑体" w:hAnsi="黑体" w:eastAsia="黑体" w:cs="黑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4"/>
    <customShpInfo spid="_x0000_s2053"/>
    <customShpInfo spid="_x0000_s1027"/>
    <customShpInfo spid="_x0000_s1028"/>
    <customShpInfo spid="_x0000_s1030"/>
    <customShpInfo spid="_x0000_s1029"/>
    <customShpInfo spid="_x0000_s1032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2059</Words>
  <Characters>2141</Characters>
  <TotalTime>5</TotalTime>
  <ScaleCrop>false</ScaleCrop>
  <LinksUpToDate>false</LinksUpToDate>
  <CharactersWithSpaces>2278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2022-04-14T01:40:00Z</dcterms:created>
  <dc:creator>X</dc:creator>
  <cp:lastModifiedBy>鹿鸣天落斜，晗天若呖磁</cp:lastModifiedBy>
  <dcterms:modified xsi:type="dcterms:W3CDTF">2022-04-15T00:35:42Z</dcterms:modified>
  <dc:title>重庆市合川区归侨侨眷联合会文件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2022-04-13T00:00:00Z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2022-04-14T00:00:00Z</vt:filetime>
  </property>
  <property fmtid="{D5CDD505-2E9C-101B-9397-08002B2CF9AE}" pid="5" name="KSOProductBuildVer">
    <vt:lpwstr>2052-11.1.0.11365</vt:lpwstr>
  </property>
  <property fmtid="{D5CDD505-2E9C-101B-9397-08002B2CF9AE}" pid="6" name="ICV">
    <vt:lpwstr>0A40C16CA4E541ED9AD55F531F339476</vt:lpwstr>
  </property>
</Properties>
</file>