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9"/>
        <w:rPr>
          <w:rFonts w:ascii="Times New Roman"/>
          <w:sz w:val="2"/>
        </w:rPr>
      </w:pPr>
    </w:p>
    <w:p>
      <w:pPr>
        <w:pStyle w:val="2"/>
        <w:ind w:left="144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5"/>
        <w:rPr>
          <w:rFonts w:ascii="Times New Roman"/>
          <w:sz w:val="20"/>
        </w:rPr>
      </w:pPr>
    </w:p>
    <w:p>
      <w:pPr>
        <w:pStyle w:val="2"/>
        <w:spacing w:before="70"/>
        <w:ind w:left="5478"/>
      </w:pPr>
      <w:r>
        <w:t>教社科厅函〔</w:t>
      </w:r>
      <w:r>
        <w:rPr>
          <w:rFonts w:ascii="Arial" w:eastAsia="Arial"/>
        </w:rPr>
        <w:t>2022</w:t>
      </w:r>
      <w:r>
        <w:t>〕</w:t>
      </w:r>
      <w:r>
        <w:rPr>
          <w:rFonts w:ascii="Arial" w:eastAsia="Arial"/>
        </w:rPr>
        <w:t>7</w:t>
      </w:r>
      <w:r>
        <w:rPr>
          <w:rFonts w:ascii="Arial" w:eastAsia="Arial"/>
          <w:spacing w:val="-12"/>
        </w:rPr>
        <w:t xml:space="preserve"> </w:t>
      </w:r>
      <w:r>
        <w:t>号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251" w:line="560" w:lineRule="exact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pacing w:val="-1"/>
          <w:sz w:val="44"/>
          <w:szCs w:val="44"/>
        </w:rPr>
        <w:t>教育部办公厅关于</w:t>
      </w:r>
      <w:r>
        <w:rPr>
          <w:rFonts w:hint="eastAsia" w:ascii="方正小标宋_GBK" w:hAnsi="方正小标宋_GBK" w:eastAsia="方正小标宋_GBK" w:cs="方正小标宋_GBK"/>
          <w:i w:val="0"/>
          <w:iCs/>
          <w:sz w:val="44"/>
          <w:szCs w:val="44"/>
        </w:rPr>
        <w:t>2022年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度教育部哲学社会科学研究后期资助项目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2995" w:right="3454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申报工作的通知</w:t>
      </w:r>
    </w:p>
    <w:p>
      <w:pPr>
        <w:pStyle w:val="2"/>
        <w:spacing w:before="11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pStyle w:val="2"/>
        <w:spacing w:line="304" w:lineRule="auto"/>
        <w:ind w:left="131" w:right="589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</w:rPr>
        <w:t>各省、自治区、直辖市教育厅（教委</w:t>
      </w:r>
      <w:r>
        <w:rPr>
          <w:rFonts w:hint="eastAsia" w:ascii="方正仿宋_GBK" w:hAnsi="方正仿宋_GBK" w:eastAsia="方正仿宋_GBK" w:cs="方正仿宋_GBK"/>
          <w:spacing w:val="-159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，新疆生产建设兵团教育</w:t>
      </w: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</w:rPr>
        <w:t>局，有关部门（单位）教育司（局</w:t>
      </w:r>
      <w:r>
        <w:rPr>
          <w:rFonts w:hint="eastAsia" w:ascii="方正仿宋_GBK" w:hAnsi="方正仿宋_GBK" w:eastAsia="方正仿宋_GBK" w:cs="方正仿宋_GBK"/>
          <w:spacing w:val="-159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，部属各高等学校、部省合建各高等学校：</w:t>
      </w:r>
    </w:p>
    <w:p>
      <w:pPr>
        <w:pStyle w:val="2"/>
        <w:spacing w:line="304" w:lineRule="auto"/>
        <w:ind w:left="131" w:right="588"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8"/>
          <w:sz w:val="32"/>
          <w:szCs w:val="32"/>
        </w:rPr>
        <w:t>根据工作安排，现将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2022年度教育部哲学社会科学研究后</w:t>
      </w:r>
      <w:r>
        <w:rPr>
          <w:rFonts w:hint="eastAsia" w:ascii="方正仿宋_GBK" w:hAnsi="方正仿宋_GBK" w:eastAsia="方正仿宋_GBK" w:cs="方正仿宋_GBK"/>
          <w:spacing w:val="-13"/>
          <w:sz w:val="32"/>
          <w:szCs w:val="32"/>
        </w:rPr>
        <w:t>期资助项目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（以下简称后期资助项目</w:t>
      </w:r>
      <w:r>
        <w:rPr>
          <w:rFonts w:hint="eastAsia" w:ascii="方正仿宋_GBK" w:hAnsi="方正仿宋_GBK" w:eastAsia="方正仿宋_GBK" w:cs="方正仿宋_GBK"/>
          <w:spacing w:val="-58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申报工作有关事项通知如下。</w:t>
      </w:r>
    </w:p>
    <w:p>
      <w:pPr>
        <w:pStyle w:val="2"/>
        <w:spacing w:line="408" w:lineRule="exact"/>
        <w:ind w:left="771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一、项目类别和资助额度</w:t>
      </w:r>
    </w:p>
    <w:p>
      <w:pPr>
        <w:pStyle w:val="2"/>
        <w:spacing w:before="108" w:line="304" w:lineRule="auto"/>
        <w:ind w:left="131" w:right="588"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1"/>
          <w:sz w:val="32"/>
          <w:szCs w:val="32"/>
        </w:rPr>
        <w:t>按照《教育部哲学社会科学研究后期资助项目实施办法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（试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行</w:t>
      </w:r>
      <w:r>
        <w:rPr>
          <w:rFonts w:hint="eastAsia" w:ascii="方正仿宋_GBK" w:hAnsi="方正仿宋_GBK" w:eastAsia="方正仿宋_GBK" w:cs="方正仿宋_GBK"/>
          <w:spacing w:val="-160"/>
          <w:sz w:val="32"/>
          <w:szCs w:val="32"/>
        </w:rPr>
        <w:t>）》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（教社科〔2006〕4号）规定，后期资助项目是教育部人文</w:t>
      </w:r>
      <w:r>
        <w:rPr>
          <w:rFonts w:hint="eastAsia" w:ascii="方正仿宋_GBK" w:hAnsi="方正仿宋_GBK" w:eastAsia="方正仿宋_GBK" w:cs="方正仿宋_GBK"/>
          <w:spacing w:val="-8"/>
          <w:sz w:val="32"/>
          <w:szCs w:val="32"/>
        </w:rPr>
        <w:t>社科研究项目主要类别之一，旨在鼓励高校教师厚积薄发，加强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基础研究，勇于理论创新，推出精品力作。</w:t>
      </w:r>
    </w:p>
    <w:p>
      <w:pPr>
        <w:pStyle w:val="2"/>
        <w:spacing w:line="304" w:lineRule="auto"/>
        <w:ind w:left="131" w:right="589"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2022</w:t>
      </w:r>
      <w:r>
        <w:rPr>
          <w:rFonts w:hint="eastAsia" w:ascii="方正仿宋_GBK" w:hAnsi="方正仿宋_GBK" w:eastAsia="方正仿宋_GBK" w:cs="方正仿宋_GBK"/>
          <w:spacing w:val="-4"/>
          <w:sz w:val="32"/>
          <w:szCs w:val="32"/>
        </w:rPr>
        <w:t>年度后期资助项目拟立项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100项，分为重大项目和一</w:t>
      </w:r>
      <w:r>
        <w:rPr>
          <w:rFonts w:hint="eastAsia" w:ascii="方正仿宋_GBK" w:hAnsi="方正仿宋_GBK" w:eastAsia="方正仿宋_GBK" w:cs="方正仿宋_GBK"/>
          <w:spacing w:val="-40"/>
          <w:sz w:val="32"/>
          <w:szCs w:val="32"/>
        </w:rPr>
        <w:t>般项目两类：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（1</w:t>
      </w:r>
      <w:r>
        <w:rPr>
          <w:rFonts w:hint="eastAsia" w:ascii="方正仿宋_GBK" w:hAnsi="方正仿宋_GBK" w:eastAsia="方正仿宋_GBK" w:cs="方正仿宋_GBK"/>
          <w:spacing w:val="-37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重大项目主要资助对学术发展具有重要推动作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用、具有重大学术价值的标志性成果，每项资助额度为20万元；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（2）一般项目主要资助具有显著学术价值的研究成果，每项资</w:t>
      </w:r>
      <w:r>
        <w:rPr>
          <w:rFonts w:hint="eastAsia" w:ascii="方正仿宋_GBK" w:hAnsi="方正仿宋_GBK" w:eastAsia="方正仿宋_GBK" w:cs="方正仿宋_GBK"/>
          <w:spacing w:val="-16"/>
          <w:sz w:val="32"/>
          <w:szCs w:val="32"/>
        </w:rPr>
        <w:t>助额度为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10万元。</w:t>
      </w:r>
    </w:p>
    <w:p>
      <w:pPr>
        <w:pStyle w:val="2"/>
        <w:spacing w:line="409" w:lineRule="exact"/>
        <w:ind w:left="761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二、资助范围和申报条件</w:t>
      </w:r>
    </w:p>
    <w:p>
      <w:pPr>
        <w:pStyle w:val="2"/>
        <w:spacing w:before="110"/>
        <w:ind w:left="761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（一）资助范围：</w:t>
      </w:r>
    </w:p>
    <w:p>
      <w:pPr>
        <w:pStyle w:val="7"/>
        <w:numPr>
          <w:ilvl w:val="0"/>
          <w:numId w:val="1"/>
        </w:numPr>
        <w:tabs>
          <w:tab w:val="left" w:pos="1014"/>
        </w:tabs>
        <w:spacing w:before="110" w:after="0" w:line="304" w:lineRule="auto"/>
        <w:ind w:left="131" w:right="589" w:firstLine="63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11"/>
          <w:sz w:val="32"/>
          <w:szCs w:val="32"/>
        </w:rPr>
        <w:t>学习宣传研究阐释党的创新理论特别是习近平新时代中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国特色社会主义思想的最新成果；</w:t>
      </w:r>
    </w:p>
    <w:p>
      <w:pPr>
        <w:pStyle w:val="7"/>
        <w:numPr>
          <w:ilvl w:val="0"/>
          <w:numId w:val="1"/>
        </w:numPr>
        <w:tabs>
          <w:tab w:val="left" w:pos="1023"/>
        </w:tabs>
        <w:spacing w:before="0" w:after="0" w:line="304" w:lineRule="auto"/>
        <w:ind w:left="131" w:right="589" w:firstLine="64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10"/>
          <w:sz w:val="32"/>
          <w:szCs w:val="32"/>
        </w:rPr>
        <w:t>对学术发展具有重要推动作用的基础性研究和具有原创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性的理论研究成果；</w:t>
      </w:r>
    </w:p>
    <w:p>
      <w:pPr>
        <w:pStyle w:val="7"/>
        <w:numPr>
          <w:ilvl w:val="0"/>
          <w:numId w:val="1"/>
        </w:numPr>
        <w:tabs>
          <w:tab w:val="left" w:pos="1012"/>
        </w:tabs>
        <w:spacing w:before="0" w:after="0" w:line="304" w:lineRule="auto"/>
        <w:ind w:left="131" w:right="394" w:firstLine="64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0"/>
          <w:sz w:val="32"/>
          <w:szCs w:val="32"/>
        </w:rPr>
        <w:t>具有重要学术价值和社会影响的文献研究、译著和工具书，</w:t>
      </w:r>
      <w:r>
        <w:rPr>
          <w:rFonts w:hint="eastAsia" w:ascii="方正仿宋_GBK" w:hAnsi="方正仿宋_GBK" w:eastAsia="方正仿宋_GBK" w:cs="方正仿宋_GBK"/>
          <w:spacing w:val="-157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不含论文及论文集、教材、研究报告、软件等；</w:t>
      </w:r>
    </w:p>
    <w:p>
      <w:pPr>
        <w:pStyle w:val="7"/>
        <w:numPr>
          <w:ilvl w:val="0"/>
          <w:numId w:val="1"/>
        </w:numPr>
        <w:tabs>
          <w:tab w:val="left" w:pos="1012"/>
        </w:tabs>
        <w:spacing w:before="0" w:after="0" w:line="409" w:lineRule="exact"/>
        <w:ind w:left="1012" w:right="0" w:hanging="241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具有重要学术价值的以非纸质方式呈现的研究成果。</w:t>
      </w:r>
    </w:p>
    <w:p>
      <w:pPr>
        <w:pStyle w:val="2"/>
        <w:spacing w:before="107"/>
        <w:ind w:left="771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（二）申报对象和条件：</w:t>
      </w:r>
    </w:p>
    <w:p>
      <w:pPr>
        <w:pStyle w:val="7"/>
        <w:numPr>
          <w:ilvl w:val="0"/>
          <w:numId w:val="2"/>
        </w:numPr>
        <w:tabs>
          <w:tab w:val="left" w:pos="1023"/>
        </w:tabs>
        <w:spacing w:before="110" w:after="0" w:line="304" w:lineRule="auto"/>
        <w:ind w:left="131" w:right="588"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10"/>
          <w:sz w:val="32"/>
          <w:szCs w:val="32"/>
        </w:rPr>
        <w:t>后期资助项目的申请者必须是普通高等学校的全职教师</w:t>
      </w:r>
      <w:r>
        <w:rPr>
          <w:rFonts w:hint="eastAsia" w:ascii="方正仿宋_GBK" w:hAnsi="方正仿宋_GBK" w:eastAsia="方正仿宋_GBK" w:cs="方正仿宋_GBK"/>
          <w:spacing w:val="-12"/>
          <w:sz w:val="32"/>
          <w:szCs w:val="32"/>
        </w:rPr>
        <w:t>或退休教师，具有良好的政治思想素质和独立开展及组织科研工</w:t>
      </w:r>
      <w:r>
        <w:rPr>
          <w:rFonts w:hint="eastAsia" w:ascii="方正仿宋_GBK" w:hAnsi="方正仿宋_GBK" w:eastAsia="方正仿宋_GBK" w:cs="方正仿宋_GBK"/>
          <w:spacing w:val="-10"/>
          <w:sz w:val="32"/>
          <w:szCs w:val="32"/>
        </w:rPr>
        <w:t>作能力，且作为项目实际主持者并担负实质性研究工作。每个申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请者只能申报一个项目。</w:t>
      </w:r>
    </w:p>
    <w:p>
      <w:pPr>
        <w:pStyle w:val="7"/>
        <w:numPr>
          <w:ilvl w:val="0"/>
          <w:numId w:val="2"/>
        </w:numPr>
        <w:tabs>
          <w:tab w:val="left" w:pos="1012"/>
        </w:tabs>
        <w:spacing w:before="0" w:after="0" w:line="304" w:lineRule="auto"/>
        <w:ind w:left="131" w:right="588"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8"/>
          <w:sz w:val="32"/>
          <w:szCs w:val="32"/>
        </w:rPr>
        <w:t>申报项目已完成研究任务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70%</w:t>
      </w:r>
      <w:r>
        <w:rPr>
          <w:rFonts w:hint="eastAsia" w:ascii="方正仿宋_GBK" w:hAnsi="方正仿宋_GBK" w:eastAsia="方正仿宋_GBK" w:cs="方正仿宋_GBK"/>
          <w:spacing w:val="-9"/>
          <w:sz w:val="32"/>
          <w:szCs w:val="32"/>
        </w:rPr>
        <w:t>以上，申报时须提供已完成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的书稿电子版（或其他非纸质成果</w:t>
      </w:r>
      <w:r>
        <w:rPr>
          <w:rFonts w:hint="eastAsia" w:ascii="方正仿宋_GBK" w:hAnsi="方正仿宋_GBK" w:eastAsia="方正仿宋_GBK" w:cs="方正仿宋_GBK"/>
          <w:spacing w:val="-160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pStyle w:val="2"/>
        <w:spacing w:line="409" w:lineRule="exact"/>
        <w:ind w:left="771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（三）有下列情形之一的不得申报本次后期资助项目：</w:t>
      </w:r>
    </w:p>
    <w:p>
      <w:pPr>
        <w:pStyle w:val="7"/>
        <w:numPr>
          <w:ilvl w:val="0"/>
          <w:numId w:val="3"/>
        </w:numPr>
        <w:tabs>
          <w:tab w:val="left" w:pos="1032"/>
        </w:tabs>
        <w:spacing w:before="108" w:after="0" w:line="240" w:lineRule="auto"/>
        <w:ind w:left="1032" w:right="0" w:hanging="241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在研的教育部人文社会科学研究各类项目的负责人；</w:t>
      </w:r>
    </w:p>
    <w:p>
      <w:pPr>
        <w:pStyle w:val="7"/>
        <w:numPr>
          <w:ilvl w:val="0"/>
          <w:numId w:val="3"/>
        </w:numPr>
        <w:tabs>
          <w:tab w:val="left" w:pos="1042"/>
        </w:tabs>
        <w:spacing w:before="110" w:after="0" w:line="304" w:lineRule="auto"/>
        <w:ind w:left="131" w:right="590" w:firstLine="66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9"/>
          <w:sz w:val="32"/>
          <w:szCs w:val="32"/>
        </w:rPr>
        <w:t>所主持的教育部人文社会科学研究项目三年内因各种原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因被终止者，五年内因各种原因被撤销者；</w:t>
      </w:r>
    </w:p>
    <w:p>
      <w:pPr>
        <w:pStyle w:val="7"/>
        <w:numPr>
          <w:ilvl w:val="0"/>
          <w:numId w:val="3"/>
        </w:numPr>
        <w:tabs>
          <w:tab w:val="left" w:pos="1012"/>
        </w:tabs>
        <w:spacing w:before="0" w:after="0" w:line="304" w:lineRule="auto"/>
        <w:ind w:left="131" w:right="589" w:firstLine="64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</w:rPr>
        <w:t>得到过省部级以上（含省部级）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基金项目研究经费资助或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任何出版资助的成果；</w:t>
      </w:r>
    </w:p>
    <w:p>
      <w:pPr>
        <w:pStyle w:val="7"/>
        <w:numPr>
          <w:ilvl w:val="0"/>
          <w:numId w:val="3"/>
        </w:numPr>
        <w:tabs>
          <w:tab w:val="left" w:pos="1036"/>
        </w:tabs>
        <w:spacing w:before="0" w:after="0" w:line="409" w:lineRule="exact"/>
        <w:ind w:left="1035" w:right="0" w:hanging="245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5"/>
          <w:sz w:val="32"/>
          <w:szCs w:val="32"/>
        </w:rPr>
        <w:t xml:space="preserve">以内容相同或相近成果申请了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2022</w:t>
      </w:r>
      <w:r>
        <w:rPr>
          <w:rFonts w:hint="eastAsia" w:ascii="方正仿宋_GBK" w:hAnsi="方正仿宋_GBK" w:eastAsia="方正仿宋_GBK" w:cs="方正仿宋_GBK"/>
          <w:spacing w:val="18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年度国家社科基金项</w:t>
      </w:r>
    </w:p>
    <w:p>
      <w:pPr>
        <w:pStyle w:val="2"/>
        <w:spacing w:before="65" w:line="304" w:lineRule="auto"/>
        <w:ind w:left="131" w:right="589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3"/>
          <w:sz w:val="32"/>
          <w:szCs w:val="32"/>
        </w:rPr>
        <w:t>目、国家自然科学基金项目等国家级科研项目，以及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2022年度教育部人文社会科学研究各类项目；</w:t>
      </w:r>
    </w:p>
    <w:p>
      <w:pPr>
        <w:pStyle w:val="7"/>
        <w:numPr>
          <w:ilvl w:val="0"/>
          <w:numId w:val="3"/>
        </w:numPr>
        <w:tabs>
          <w:tab w:val="left" w:pos="1012"/>
        </w:tabs>
        <w:spacing w:before="0" w:after="0" w:line="304" w:lineRule="auto"/>
        <w:ind w:left="131" w:right="588"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4"/>
          <w:w w:val="95"/>
          <w:sz w:val="32"/>
          <w:szCs w:val="32"/>
        </w:rPr>
        <w:t>申报成果为近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spacing w:val="-58"/>
          <w:w w:val="95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（2019</w:t>
      </w:r>
      <w:r>
        <w:rPr>
          <w:rFonts w:hint="eastAsia" w:ascii="方正仿宋_GBK" w:hAnsi="方正仿宋_GBK" w:eastAsia="方正仿宋_GBK" w:cs="方正仿宋_GBK"/>
          <w:spacing w:val="-11"/>
          <w:w w:val="95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pacing w:val="-12"/>
          <w:w w:val="95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1日以后</w:t>
      </w:r>
      <w:r>
        <w:rPr>
          <w:rFonts w:hint="eastAsia" w:ascii="方正仿宋_GBK" w:hAnsi="方正仿宋_GBK" w:eastAsia="方正仿宋_GBK" w:cs="方正仿宋_GBK"/>
          <w:spacing w:val="-58"/>
          <w:w w:val="95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答辩通过的博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士学位论文或博士后出站报告；</w:t>
      </w:r>
    </w:p>
    <w:p>
      <w:pPr>
        <w:pStyle w:val="7"/>
        <w:numPr>
          <w:ilvl w:val="0"/>
          <w:numId w:val="3"/>
        </w:numPr>
        <w:tabs>
          <w:tab w:val="left" w:pos="1020"/>
        </w:tabs>
        <w:spacing w:before="0" w:after="0" w:line="409" w:lineRule="exact"/>
        <w:ind w:left="1019" w:right="0" w:hanging="249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申报成果为已出版著作的修订本，或与已出版著作重复10%</w:t>
      </w:r>
    </w:p>
    <w:p>
      <w:pPr>
        <w:pStyle w:val="7"/>
        <w:numPr>
          <w:numId w:val="0"/>
        </w:numPr>
        <w:tabs>
          <w:tab w:val="left" w:pos="1020"/>
        </w:tabs>
        <w:spacing w:before="0" w:after="0" w:line="409" w:lineRule="exact"/>
        <w:ind w:right="0" w:rightChars="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以上；</w:t>
      </w:r>
    </w:p>
    <w:p>
      <w:pPr>
        <w:pStyle w:val="7"/>
        <w:numPr>
          <w:ilvl w:val="0"/>
          <w:numId w:val="3"/>
        </w:numPr>
        <w:tabs>
          <w:tab w:val="left" w:pos="1012"/>
        </w:tabs>
        <w:spacing w:before="110" w:after="0" w:line="240" w:lineRule="auto"/>
        <w:ind w:left="1012" w:right="0" w:hanging="241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申报成果存在知识产权纠纷。</w:t>
      </w:r>
    </w:p>
    <w:p>
      <w:pPr>
        <w:pStyle w:val="2"/>
        <w:spacing w:before="110"/>
        <w:ind w:left="771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三、申报办法和申报要求</w:t>
      </w:r>
    </w:p>
    <w:p>
      <w:pPr>
        <w:pStyle w:val="2"/>
        <w:spacing w:before="110" w:line="304" w:lineRule="auto"/>
        <w:ind w:left="131" w:right="588"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1"/>
          <w:sz w:val="32"/>
          <w:szCs w:val="32"/>
        </w:rPr>
        <w:t>教育部直属高校、部省合建高校以学校为单位，地方高校以</w:t>
      </w:r>
      <w:r>
        <w:rPr>
          <w:rFonts w:hint="eastAsia" w:ascii="方正仿宋_GBK" w:hAnsi="方正仿宋_GBK" w:eastAsia="方正仿宋_GBK" w:cs="方正仿宋_GBK"/>
          <w:spacing w:val="-10"/>
          <w:sz w:val="32"/>
          <w:szCs w:val="32"/>
        </w:rPr>
        <w:t>省、自治区、直辖市教育厅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（教委</w:t>
      </w:r>
      <w:r>
        <w:rPr>
          <w:rFonts w:hint="eastAsia" w:ascii="方正仿宋_GBK" w:hAnsi="方正仿宋_GBK" w:eastAsia="方正仿宋_GBK" w:cs="方正仿宋_GBK"/>
          <w:spacing w:val="-30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</w:rPr>
        <w:t>和新疆生产建设兵团教育局</w:t>
      </w:r>
      <w:r>
        <w:rPr>
          <w:rFonts w:hint="eastAsia" w:ascii="方正仿宋_GBK" w:hAnsi="方正仿宋_GBK" w:eastAsia="方正仿宋_GBK" w:cs="方正仿宋_GBK"/>
          <w:spacing w:val="-7"/>
          <w:sz w:val="32"/>
          <w:szCs w:val="32"/>
        </w:rPr>
        <w:t>为单位，其他有关部门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（单位</w:t>
      </w:r>
      <w:r>
        <w:rPr>
          <w:rFonts w:hint="eastAsia" w:ascii="方正仿宋_GBK" w:hAnsi="方正仿宋_GBK" w:eastAsia="方正仿宋_GBK" w:cs="方正仿宋_GBK"/>
          <w:spacing w:val="-24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pacing w:val="-3"/>
          <w:sz w:val="32"/>
          <w:szCs w:val="32"/>
        </w:rPr>
        <w:t>所属高校以教育司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（局</w:t>
      </w:r>
      <w:r>
        <w:rPr>
          <w:rFonts w:hint="eastAsia" w:ascii="方正仿宋_GBK" w:hAnsi="方正仿宋_GBK" w:eastAsia="方正仿宋_GBK" w:cs="方正仿宋_GBK"/>
          <w:spacing w:val="-24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pacing w:val="-4"/>
          <w:sz w:val="32"/>
          <w:szCs w:val="32"/>
        </w:rPr>
        <w:t>为单位</w:t>
      </w:r>
    </w:p>
    <w:p>
      <w:pPr>
        <w:pStyle w:val="2"/>
        <w:spacing w:line="304" w:lineRule="auto"/>
        <w:ind w:left="131" w:right="58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</w:rPr>
        <w:t>（以下简称申报单位</w:t>
      </w:r>
      <w:r>
        <w:rPr>
          <w:rFonts w:hint="eastAsia" w:ascii="方正仿宋_GBK" w:hAnsi="方正仿宋_GBK" w:eastAsia="方正仿宋_GBK" w:cs="方正仿宋_GBK"/>
          <w:spacing w:val="-159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，集中申报，不受理个人申报。具体申报办法和程序如下：</w:t>
      </w:r>
    </w:p>
    <w:p>
      <w:pPr>
        <w:pStyle w:val="2"/>
        <w:spacing w:line="409" w:lineRule="exact"/>
        <w:ind w:left="771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（一）本次项目实行限额申报。省、自治区、直辖市教育厅</w:t>
      </w:r>
    </w:p>
    <w:p>
      <w:pPr>
        <w:pStyle w:val="2"/>
        <w:spacing w:before="108" w:line="304" w:lineRule="auto"/>
        <w:ind w:left="131" w:right="429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（教委</w:t>
      </w:r>
      <w:r>
        <w:rPr>
          <w:rFonts w:hint="eastAsia" w:ascii="方正仿宋_GBK" w:hAnsi="方正仿宋_GBK" w:eastAsia="方正仿宋_GBK" w:cs="方正仿宋_GBK"/>
          <w:spacing w:val="-58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pacing w:val="-5"/>
          <w:sz w:val="32"/>
          <w:szCs w:val="32"/>
        </w:rPr>
        <w:t>和新疆生产建设兵团教育局，每单位推荐项数不超过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6</w:t>
      </w: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-19"/>
          <w:sz w:val="32"/>
          <w:szCs w:val="32"/>
        </w:rPr>
        <w:t xml:space="preserve">项；教育部直属高校、部省合建高校每单位推荐项数不超过 </w:t>
      </w: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</w:rPr>
        <w:t>4</w:t>
      </w:r>
      <w:r>
        <w:rPr>
          <w:rFonts w:hint="eastAsia" w:ascii="方正仿宋_GBK" w:hAnsi="方正仿宋_GBK" w:eastAsia="方正仿宋_GBK" w:cs="方正仿宋_GBK"/>
          <w:spacing w:val="-41"/>
          <w:sz w:val="32"/>
          <w:szCs w:val="32"/>
        </w:rPr>
        <w:t>项；</w:t>
      </w:r>
      <w:r>
        <w:rPr>
          <w:rFonts w:hint="eastAsia" w:ascii="方正仿宋_GBK" w:hAnsi="方正仿宋_GBK" w:eastAsia="方正仿宋_GBK" w:cs="方正仿宋_GBK"/>
          <w:spacing w:val="-157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其他有关部门（单位）教育司（局）</w:t>
      </w:r>
      <w:r>
        <w:rPr>
          <w:rFonts w:hint="eastAsia" w:ascii="方正仿宋_GBK" w:hAnsi="方正仿宋_GBK" w:eastAsia="方正仿宋_GBK" w:cs="方正仿宋_GBK"/>
          <w:spacing w:val="-10"/>
          <w:sz w:val="32"/>
          <w:szCs w:val="32"/>
        </w:rPr>
        <w:t>每单位推荐项数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2—4项。</w:t>
      </w:r>
      <w:r>
        <w:rPr>
          <w:rFonts w:hint="eastAsia" w:ascii="方正仿宋_GBK" w:hAnsi="方正仿宋_GBK" w:eastAsia="方正仿宋_GBK" w:cs="方正仿宋_GBK"/>
          <w:spacing w:val="-7"/>
          <w:sz w:val="32"/>
          <w:szCs w:val="32"/>
        </w:rPr>
        <w:t>各申报单位应落实意识形态工作责任制，加强对本单位申报材料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的审核把关，组织专家进行初审，并按申报程序上报。</w:t>
      </w:r>
    </w:p>
    <w:p>
      <w:pPr>
        <w:pStyle w:val="2"/>
        <w:spacing w:line="406" w:lineRule="exact"/>
        <w:ind w:left="731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（二）本次项目采取网络平台在线申报。教育部社科司主页</w:t>
      </w:r>
    </w:p>
    <w:p>
      <w:pPr>
        <w:pStyle w:val="2"/>
        <w:spacing w:before="110" w:line="304" w:lineRule="auto"/>
        <w:ind w:left="131" w:right="588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2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fldChar w:fldCharType="begin"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instrText xml:space="preserve"> HYPERLINK "http://www.moe.gov.cn/s78/A13/" \h </w:instrTex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fldChar w:fldCharType="separate"/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www.moe.gov.cn/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s78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/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A13</w:t>
      </w: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</w:rPr>
        <w:t>/</w:t>
      </w: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</w:rPr>
        <w:fldChar w:fldCharType="end"/>
      </w:r>
      <w:r>
        <w:rPr>
          <w:rFonts w:hint="eastAsia" w:ascii="方正仿宋_GBK" w:hAnsi="方正仿宋_GBK" w:eastAsia="方正仿宋_GBK" w:cs="方正仿宋_GBK"/>
          <w:spacing w:val="-159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“教育部人文社会科学研究管理平</w:t>
      </w:r>
      <w:r>
        <w:rPr>
          <w:rFonts w:hint="eastAsia" w:ascii="方正仿宋_GBK" w:hAnsi="方正仿宋_GBK" w:eastAsia="方正仿宋_GBK" w:cs="方正仿宋_GBK"/>
          <w:spacing w:val="-20"/>
          <w:sz w:val="32"/>
          <w:szCs w:val="32"/>
        </w:rPr>
        <w:t>台——申报系统”</w:t>
      </w: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</w:rPr>
        <w:t>（以下简称申报系统）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为本次申报的唯一网络平台，网络申报办法及流程以该系统为准。</w:t>
      </w:r>
    </w:p>
    <w:p>
      <w:pPr>
        <w:pStyle w:val="2"/>
        <w:spacing w:line="304" w:lineRule="auto"/>
        <w:ind w:left="131" w:right="588" w:firstLine="60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4"/>
          <w:sz w:val="32"/>
          <w:szCs w:val="32"/>
        </w:rPr>
        <w:t>（三）</w:t>
      </w:r>
      <w:r>
        <w:rPr>
          <w:rFonts w:hint="eastAsia" w:ascii="方正仿宋_GBK" w:hAnsi="方正仿宋_GBK" w:eastAsia="方正仿宋_GBK" w:cs="方正仿宋_GBK"/>
          <w:spacing w:val="-42"/>
          <w:sz w:val="32"/>
          <w:szCs w:val="32"/>
        </w:rPr>
        <w:t xml:space="preserve">自 </w:t>
      </w:r>
      <w:r>
        <w:rPr>
          <w:rFonts w:hint="eastAsia" w:ascii="方正仿宋_GBK" w:hAnsi="方正仿宋_GBK" w:eastAsia="方正仿宋_GBK" w:cs="方正仿宋_GBK"/>
          <w:spacing w:val="-4"/>
          <w:sz w:val="32"/>
          <w:szCs w:val="32"/>
        </w:rPr>
        <w:t>2022</w:t>
      </w:r>
      <w:r>
        <w:rPr>
          <w:rFonts w:hint="eastAsia" w:ascii="方正仿宋_GBK" w:hAnsi="方正仿宋_GBK" w:eastAsia="方正仿宋_GBK" w:cs="方正仿宋_GBK"/>
          <w:spacing w:val="-42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pacing w:val="-4"/>
          <w:sz w:val="32"/>
          <w:szCs w:val="32"/>
        </w:rPr>
        <w:t>4</w:t>
      </w:r>
      <w:r>
        <w:rPr>
          <w:rFonts w:hint="eastAsia" w:ascii="方正仿宋_GBK" w:hAnsi="方正仿宋_GBK" w:eastAsia="方正仿宋_GBK" w:cs="方正仿宋_GBK"/>
          <w:spacing w:val="-42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pacing w:val="-3"/>
          <w:sz w:val="32"/>
          <w:szCs w:val="32"/>
        </w:rPr>
        <w:t>11日起受理项目网上申报。请按申报</w:t>
      </w:r>
      <w:r>
        <w:rPr>
          <w:rFonts w:hint="eastAsia" w:ascii="方正仿宋_GBK" w:hAnsi="方正仿宋_GBK" w:eastAsia="方正仿宋_GBK" w:cs="方正仿宋_GBK"/>
          <w:spacing w:val="-9"/>
          <w:sz w:val="32"/>
          <w:szCs w:val="32"/>
        </w:rPr>
        <w:t>系统提示说明及填表要求用计算机填报。</w:t>
      </w:r>
      <w:r>
        <w:rPr>
          <w:rFonts w:hint="eastAsia" w:ascii="方正仿宋_GBK" w:hAnsi="方正仿宋_GBK" w:eastAsia="方正仿宋_GBK" w:cs="方正仿宋_GBK"/>
          <w:spacing w:val="-39"/>
          <w:sz w:val="32"/>
          <w:szCs w:val="32"/>
        </w:rPr>
        <w:t>（1）</w:t>
      </w:r>
      <w:r>
        <w:rPr>
          <w:rFonts w:hint="eastAsia" w:ascii="方正仿宋_GBK" w:hAnsi="方正仿宋_GBK" w:eastAsia="方正仿宋_GBK" w:cs="方正仿宋_GBK"/>
          <w:spacing w:val="-3"/>
          <w:sz w:val="32"/>
          <w:szCs w:val="32"/>
        </w:rPr>
        <w:t>在线填写申报项目</w:t>
      </w:r>
      <w:r>
        <w:rPr>
          <w:rFonts w:hint="eastAsia" w:ascii="方正仿宋_GBK" w:hAnsi="方正仿宋_GBK" w:eastAsia="方正仿宋_GBK" w:cs="方正仿宋_GBK"/>
          <w:spacing w:val="-12"/>
          <w:sz w:val="32"/>
          <w:szCs w:val="32"/>
        </w:rPr>
        <w:t>的“基本信息”和“相关成果”；下载“申报成果介绍”模板，</w:t>
      </w:r>
      <w:r>
        <w:rPr>
          <w:rFonts w:hint="eastAsia" w:ascii="方正仿宋_GBK" w:hAnsi="方正仿宋_GBK" w:eastAsia="方正仿宋_GBK" w:cs="方正仿宋_GBK"/>
          <w:spacing w:val="-7"/>
          <w:sz w:val="32"/>
          <w:szCs w:val="32"/>
        </w:rPr>
        <w:t>填写后以附件形式上传到申报系统；</w:t>
      </w:r>
      <w:r>
        <w:rPr>
          <w:rFonts w:hint="eastAsia" w:ascii="方正仿宋_GBK" w:hAnsi="方正仿宋_GBK" w:eastAsia="方正仿宋_GBK" w:cs="方正仿宋_GBK"/>
          <w:spacing w:val="3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pacing w:val="7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spacing w:val="3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pacing w:val="-8"/>
          <w:sz w:val="32"/>
          <w:szCs w:val="32"/>
        </w:rPr>
        <w:t>以附件形式上传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PDF版本申报成果及相关证明材料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pacing w:val="-10"/>
          <w:sz w:val="32"/>
          <w:szCs w:val="32"/>
        </w:rPr>
        <w:t>文件大小不超过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30M</w:t>
      </w:r>
      <w:r>
        <w:rPr>
          <w:rFonts w:hint="eastAsia" w:ascii="方正仿宋_GBK" w:hAnsi="方正仿宋_GBK" w:eastAsia="方正仿宋_GBK" w:cs="方正仿宋_GBK"/>
          <w:spacing w:val="-160"/>
          <w:sz w:val="32"/>
          <w:szCs w:val="32"/>
        </w:rPr>
        <w:t>）；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（3）</w:t>
      </w:r>
      <w:r>
        <w:rPr>
          <w:rFonts w:hint="eastAsia" w:ascii="方正仿宋_GBK" w:hAnsi="方正仿宋_GBK" w:eastAsia="方正仿宋_GBK" w:cs="方正仿宋_GBK"/>
          <w:spacing w:val="-17"/>
          <w:sz w:val="32"/>
          <w:szCs w:val="32"/>
        </w:rPr>
        <w:t>学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校审核通过后，系统将自动生成完整的《2022年度教育部哲学</w:t>
      </w:r>
      <w:r>
        <w:rPr>
          <w:rFonts w:hint="eastAsia" w:ascii="方正仿宋_GBK" w:hAnsi="方正仿宋_GBK" w:eastAsia="方正仿宋_GBK" w:cs="方正仿宋_GBK"/>
          <w:spacing w:val="-9"/>
          <w:sz w:val="32"/>
          <w:szCs w:val="32"/>
        </w:rPr>
        <w:t>社会科学研究后期资助项目申请书》</w:t>
      </w:r>
      <w:r>
        <w:rPr>
          <w:rFonts w:hint="eastAsia" w:ascii="方正仿宋_GBK" w:hAnsi="方正仿宋_GBK" w:eastAsia="方正仿宋_GBK" w:cs="方正仿宋_GBK"/>
          <w:spacing w:val="1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pacing w:val="-17"/>
          <w:sz w:val="32"/>
          <w:szCs w:val="32"/>
        </w:rPr>
        <w:t>以下简称《申请书》</w:t>
      </w:r>
      <w:r>
        <w:rPr>
          <w:rFonts w:hint="eastAsia" w:ascii="方正仿宋_GBK" w:hAnsi="方正仿宋_GBK" w:eastAsia="方正仿宋_GBK" w:cs="方正仿宋_GBK"/>
          <w:spacing w:val="-159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，本</w:t>
      </w:r>
      <w:r>
        <w:rPr>
          <w:rFonts w:hint="eastAsia" w:ascii="方正仿宋_GBK" w:hAnsi="方正仿宋_GBK" w:eastAsia="方正仿宋_GBK" w:cs="方正仿宋_GBK"/>
          <w:spacing w:val="-11"/>
          <w:sz w:val="32"/>
          <w:szCs w:val="32"/>
        </w:rPr>
        <w:t>阶段无需报送纸质申报材料。待立项公布后，已立项项目提交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pacing w:val="-15"/>
          <w:sz w:val="32"/>
          <w:szCs w:val="32"/>
        </w:rPr>
        <w:t>份在线打印的《申请书》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（签字并加盖公章）</w:t>
      </w:r>
      <w:r>
        <w:rPr>
          <w:rFonts w:hint="eastAsia" w:ascii="方正仿宋_GBK" w:hAnsi="方正仿宋_GBK" w:eastAsia="方正仿宋_GBK" w:cs="方正仿宋_GBK"/>
          <w:spacing w:val="-35"/>
          <w:sz w:val="32"/>
          <w:szCs w:val="32"/>
        </w:rPr>
        <w:t xml:space="preserve">及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pacing w:val="-12"/>
          <w:sz w:val="32"/>
          <w:szCs w:val="32"/>
        </w:rPr>
        <w:t>份申报成果至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高校社科研究评价中心。</w:t>
      </w:r>
    </w:p>
    <w:p>
      <w:pPr>
        <w:pStyle w:val="2"/>
        <w:spacing w:line="304" w:lineRule="auto"/>
        <w:ind w:left="131" w:right="428" w:firstLine="60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四</w:t>
      </w:r>
      <w:r>
        <w:rPr>
          <w:rFonts w:hint="eastAsia" w:ascii="方正仿宋_GBK" w:hAnsi="方正仿宋_GBK" w:eastAsia="方正仿宋_GBK" w:cs="方正仿宋_GBK"/>
          <w:spacing w:val="-79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pacing w:val="-13"/>
          <w:sz w:val="32"/>
          <w:szCs w:val="32"/>
        </w:rPr>
        <w:t>已开通账号的申报单位，以原有账号、密码登录系统，</w:t>
      </w:r>
      <w:r>
        <w:rPr>
          <w:rFonts w:hint="eastAsia" w:ascii="方正仿宋_GBK" w:hAnsi="方正仿宋_GBK" w:eastAsia="方正仿宋_GBK" w:cs="方正仿宋_GBK"/>
          <w:spacing w:val="-157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pacing w:val="-18"/>
          <w:sz w:val="32"/>
          <w:szCs w:val="32"/>
        </w:rPr>
        <w:t>并及时核对单位信息；未开通账号的申报单位，请登录申报系统，</w:t>
      </w:r>
      <w:r>
        <w:rPr>
          <w:rFonts w:hint="eastAsia" w:ascii="方正仿宋_GBK" w:hAnsi="方正仿宋_GBK" w:eastAsia="方正仿宋_GBK" w:cs="方正仿宋_GBK"/>
          <w:spacing w:val="-157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登记单位信息、设定登录密码，打印“开通账号申请表”并加盖</w:t>
      </w:r>
      <w:r>
        <w:rPr>
          <w:rFonts w:hint="eastAsia" w:ascii="方正仿宋_GBK" w:hAnsi="方正仿宋_GBK" w:eastAsia="方正仿宋_GBK" w:cs="方正仿宋_GBK"/>
          <w:spacing w:val="-14"/>
          <w:sz w:val="32"/>
          <w:szCs w:val="32"/>
        </w:rPr>
        <w:t>管理部门公章，传真至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010-62519525</w:t>
      </w:r>
      <w:r>
        <w:rPr>
          <w:rFonts w:hint="eastAsia" w:ascii="方正仿宋_GBK" w:hAnsi="方正仿宋_GBK" w:eastAsia="方正仿宋_GBK" w:cs="方正仿宋_GBK"/>
          <w:spacing w:val="-10"/>
          <w:sz w:val="32"/>
          <w:szCs w:val="32"/>
        </w:rPr>
        <w:t>。待审核通过后，即可登录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申报系统进行操作。</w:t>
      </w:r>
    </w:p>
    <w:p>
      <w:pPr>
        <w:pStyle w:val="2"/>
        <w:spacing w:line="406" w:lineRule="exact"/>
        <w:ind w:left="731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14"/>
          <w:sz w:val="32"/>
          <w:szCs w:val="32"/>
        </w:rPr>
        <w:t>有关项目申报系统的技术问题咨询电话：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010-62510667、</w:t>
      </w:r>
    </w:p>
    <w:p>
      <w:pPr>
        <w:pStyle w:val="2"/>
        <w:spacing w:before="105"/>
        <w:ind w:left="131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15313766307、15313766308，电子信箱：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fldChar w:fldCharType="begin"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instrText xml:space="preserve"> HYPERLINK "mailto:xmsb@sinoss.net" \h </w:instrTex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fldChar w:fldCharType="separate"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xmsb@sinoss.net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fldChar w:fldCharType="end"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pStyle w:val="2"/>
        <w:spacing w:before="94" w:line="292" w:lineRule="auto"/>
        <w:ind w:left="131" w:right="588"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（五</w:t>
      </w:r>
      <w:r>
        <w:rPr>
          <w:rFonts w:hint="eastAsia" w:ascii="方正仿宋_GBK" w:hAnsi="方正仿宋_GBK" w:eastAsia="方正仿宋_GBK" w:cs="方正仿宋_GBK"/>
          <w:spacing w:val="-58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pacing w:val="-7"/>
          <w:sz w:val="32"/>
          <w:szCs w:val="32"/>
        </w:rPr>
        <w:t>本次项目网络申报截止日期为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2022</w:t>
      </w:r>
      <w:r>
        <w:rPr>
          <w:rFonts w:hint="eastAsia" w:ascii="方正仿宋_GBK" w:hAnsi="方正仿宋_GBK" w:eastAsia="方正仿宋_GBK" w:cs="方正仿宋_GBK"/>
          <w:spacing w:val="-40"/>
          <w:sz w:val="32"/>
          <w:szCs w:val="32"/>
        </w:rPr>
        <w:t xml:space="preserve">年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5</w:t>
      </w:r>
      <w:r>
        <w:rPr>
          <w:rFonts w:hint="eastAsia" w:ascii="方正仿宋_GBK" w:hAnsi="方正仿宋_GBK" w:eastAsia="方正仿宋_GBK" w:cs="方正仿宋_GBK"/>
          <w:spacing w:val="-40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11</w:t>
      </w:r>
      <w:r>
        <w:rPr>
          <w:rFonts w:hint="eastAsia" w:ascii="方正仿宋_GBK" w:hAnsi="方正仿宋_GBK" w:eastAsia="方正仿宋_GBK" w:cs="方正仿宋_GBK"/>
          <w:spacing w:val="-20"/>
          <w:sz w:val="32"/>
          <w:szCs w:val="32"/>
        </w:rPr>
        <w:t>日，申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报单位须在此之前对本单位所申报的材料进行在线审核确认。</w:t>
      </w:r>
    </w:p>
    <w:p>
      <w:pPr>
        <w:pStyle w:val="2"/>
        <w:spacing w:before="15"/>
        <w:ind w:left="771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四、其他要求</w:t>
      </w:r>
    </w:p>
    <w:p>
      <w:pPr>
        <w:pStyle w:val="2"/>
        <w:spacing w:before="110" w:line="304" w:lineRule="auto"/>
        <w:ind w:left="131" w:right="588" w:firstLine="64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</w:t>
      </w:r>
      <w:r>
        <w:rPr>
          <w:rFonts w:hint="eastAsia" w:ascii="方正仿宋_GBK" w:hAnsi="方正仿宋_GBK" w:eastAsia="方正仿宋_GBK" w:cs="方正仿宋_GBK"/>
          <w:spacing w:val="-39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pacing w:val="-7"/>
          <w:sz w:val="32"/>
          <w:szCs w:val="32"/>
        </w:rPr>
        <w:t>申请者应如实填报材料，凡存在弄虚作假行为的，一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经查实即取消三年申请资格。</w:t>
      </w:r>
    </w:p>
    <w:p>
      <w:pPr>
        <w:pStyle w:val="2"/>
        <w:spacing w:line="304" w:lineRule="auto"/>
        <w:ind w:left="131" w:right="428" w:firstLine="672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二</w:t>
      </w:r>
      <w:r>
        <w:rPr>
          <w:rFonts w:hint="eastAsia" w:ascii="方正仿宋_GBK" w:hAnsi="方正仿宋_GBK" w:eastAsia="方正仿宋_GBK" w:cs="方正仿宋_GBK"/>
          <w:spacing w:val="-103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pacing w:val="-15"/>
          <w:sz w:val="32"/>
          <w:szCs w:val="32"/>
        </w:rPr>
        <w:t>各申报单位应严格把关，确保填报信息的准确、真实，</w:t>
      </w:r>
      <w:r>
        <w:rPr>
          <w:rFonts w:hint="eastAsia" w:ascii="方正仿宋_GBK" w:hAnsi="方正仿宋_GBK" w:eastAsia="方正仿宋_GBK" w:cs="方正仿宋_GBK"/>
          <w:spacing w:val="-157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切实提高项目申报质量。如违规申报，将予以通报批评。</w:t>
      </w:r>
    </w:p>
    <w:p>
      <w:pPr>
        <w:pStyle w:val="2"/>
        <w:spacing w:line="304" w:lineRule="auto"/>
        <w:ind w:left="131" w:right="588" w:firstLine="64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（三</w:t>
      </w:r>
      <w:r>
        <w:rPr>
          <w:rFonts w:hint="eastAsia" w:ascii="方正仿宋_GBK" w:hAnsi="方正仿宋_GBK" w:eastAsia="方正仿宋_GBK" w:cs="方正仿宋_GBK"/>
          <w:spacing w:val="-58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pacing w:val="-4"/>
          <w:sz w:val="32"/>
          <w:szCs w:val="32"/>
        </w:rPr>
        <w:t>项目实行严格规范的预决算管理。项目申请者应在资</w:t>
      </w:r>
      <w:r>
        <w:rPr>
          <w:rFonts w:hint="eastAsia" w:ascii="方正仿宋_GBK" w:hAnsi="方正仿宋_GBK" w:eastAsia="方正仿宋_GBK" w:cs="方正仿宋_GBK"/>
          <w:spacing w:val="-11"/>
          <w:sz w:val="32"/>
          <w:szCs w:val="32"/>
        </w:rPr>
        <w:t>助限额内，根据实际需求准确测算经费预算。经费预算是否合理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是评审的重要内容，不切实际的预算将影响专家评审结果。</w:t>
      </w:r>
    </w:p>
    <w:p>
      <w:pPr>
        <w:pStyle w:val="2"/>
        <w:spacing w:before="65" w:line="304" w:lineRule="auto"/>
        <w:ind w:left="131" w:right="589" w:firstLine="60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65"/>
          <w:w w:val="95"/>
          <w:sz w:val="32"/>
          <w:szCs w:val="32"/>
        </w:rPr>
        <w:t>高校社科研究评价中心联系方式：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010-58581411、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010-58582312，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fldChar w:fldCharType="begin"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instrText xml:space="preserve"> HYPERLINK "mailto:pingjzx@126.com" \h </w:instrTex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fldChar w:fldCharType="separate"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pingjzx@126.com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fldChar w:fldCharType="end"/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。地址：北京市朝阳区惠新东</w:t>
      </w:r>
      <w:r>
        <w:rPr>
          <w:rFonts w:hint="eastAsia" w:ascii="方正仿宋_GBK" w:hAnsi="方正仿宋_GBK" w:eastAsia="方正仿宋_GBK" w:cs="方正仿宋_GBK"/>
          <w:spacing w:val="-40"/>
          <w:sz w:val="32"/>
          <w:szCs w:val="32"/>
        </w:rPr>
        <w:t xml:space="preserve">街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4</w:t>
      </w:r>
      <w:r>
        <w:rPr>
          <w:rFonts w:hint="eastAsia" w:ascii="方正仿宋_GBK" w:hAnsi="方正仿宋_GBK" w:eastAsia="方正仿宋_GBK" w:cs="方正仿宋_GBK"/>
          <w:spacing w:val="-14"/>
          <w:sz w:val="32"/>
          <w:szCs w:val="32"/>
        </w:rPr>
        <w:t>号富盛大厦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pacing w:val="-40"/>
          <w:sz w:val="32"/>
          <w:szCs w:val="32"/>
        </w:rPr>
        <w:t>座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12层，邮编：100029。</w:t>
      </w:r>
    </w:p>
    <w:p>
      <w:pPr>
        <w:pStyle w:val="2"/>
        <w:spacing w:before="5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pStyle w:val="2"/>
        <w:spacing w:before="1" w:line="304" w:lineRule="auto"/>
        <w:ind w:left="1878" w:right="589" w:hanging="1108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21"/>
          <w:sz w:val="32"/>
          <w:szCs w:val="32"/>
        </w:rPr>
        <w:t>附件：</w:t>
      </w: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</w:rPr>
        <w:t>1.2022年度教育部哲学社会科学研究后期资助项目申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请书（供参考，在申报系统填报信息并上传相关附件后自动生成）</w:t>
      </w:r>
    </w:p>
    <w:p>
      <w:pPr>
        <w:pStyle w:val="2"/>
        <w:spacing w:line="304" w:lineRule="auto"/>
        <w:ind w:left="1877" w:right="589" w:hanging="25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2.2022年度教育部哲学社会科学研究后期资助项目申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报常见问题答疑</w:t>
      </w: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pStyle w:val="2"/>
        <w:spacing w:before="4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pStyle w:val="2"/>
        <w:ind w:left="5753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教育部办公厅</w:t>
      </w:r>
    </w:p>
    <w:p>
      <w:pPr>
        <w:pStyle w:val="2"/>
        <w:spacing w:before="132"/>
        <w:ind w:left="5553"/>
        <w:rPr>
          <w:rFonts w:hint="eastAsia" w:ascii="方正仿宋_GBK" w:hAnsi="方正仿宋_GBK" w:eastAsia="方正仿宋_GBK" w:cs="方正仿宋_GBK"/>
          <w:sz w:val="32"/>
          <w:szCs w:val="32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2022 </w:t>
      </w:r>
      <w:r>
        <w:rPr>
          <w:rFonts w:hint="eastAsia" w:ascii="方正仿宋_GBK" w:hAnsi="方正仿宋_GBK" w:eastAsia="方正仿宋_GBK" w:cs="方正仿宋_GBK"/>
          <w:spacing w:val="-40"/>
          <w:sz w:val="32"/>
          <w:szCs w:val="32"/>
        </w:rPr>
        <w:t xml:space="preserve">年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spacing w:val="-40"/>
          <w:sz w:val="32"/>
          <w:szCs w:val="32"/>
        </w:rPr>
        <w:t xml:space="preserve">月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29 日</w:t>
      </w:r>
    </w:p>
    <w:p>
      <w:pPr>
        <w:spacing w:after="0"/>
        <w:rPr>
          <w:rFonts w:hint="eastAsia" w:ascii="方正仿宋_GBK" w:hAnsi="方正仿宋_GBK" w:eastAsia="方正仿宋_GBK" w:cs="方正仿宋_GBK"/>
          <w:sz w:val="32"/>
          <w:szCs w:val="32"/>
        </w:rPr>
        <w:sectPr>
          <w:footerReference r:id="rId5" w:type="default"/>
          <w:pgSz w:w="11910" w:h="16840"/>
          <w:pgMar w:top="1580" w:right="940" w:bottom="1980" w:left="1400" w:header="0" w:footer="1779" w:gutter="0"/>
          <w:cols w:space="720" w:num="1"/>
        </w:sect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spacing w:before="226"/>
        <w:ind w:left="253" w:right="0" w:firstLine="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pict>
          <v:shape id="_x0000_s1029" o:spid="_x0000_s1029" style="position:absolute;left:0pt;margin-left:77.25pt;margin-top:35.05pt;height:0.1pt;width:440.8pt;mso-position-horizontal-relative:page;mso-wrap-distance-bottom:0pt;mso-wrap-distance-top:0pt;z-index:-251655168;mso-width-relative:page;mso-height-relative:page;" filled="f" stroked="t" coordorigin="1545,702" coordsize="8816,0" path="m1545,702l10361,702e">
            <v:path arrowok="t"/>
            <v:fill on="f" focussize="0,0"/>
            <v:stroke weight="0.5pt" color="#000000"/>
            <v:imagedata o:title=""/>
            <o:lock v:ext="edit"/>
            <w10:wrap type="topAndBottom"/>
          </v:shape>
        </w:pic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（此件主动公开）</w:t>
      </w:r>
    </w:p>
    <w:p>
      <w:pPr>
        <w:spacing w:before="62" w:after="112"/>
        <w:ind w:left="253" w:right="0" w:firstLine="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部内发送：有关部领导，办公厅</w:t>
      </w:r>
    </w:p>
    <w:p>
      <w:pPr>
        <w:pStyle w:val="2"/>
        <w:spacing w:line="20" w:lineRule="exact"/>
        <w:ind w:left="14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pict>
          <v:group id="_x0000_s1030" o:spid="_x0000_s1030" o:spt="203" style="height:0.5pt;width:440.8pt;" coordsize="8816,10">
            <o:lock v:ext="edit"/>
            <v:line id="_x0000_s1031" o:spid="_x0000_s1031" o:spt="20" style="position:absolute;left:0;top:5;height:0;width:8816;" stroked="t" coordsize="21600,21600">
              <v:path arrowok="t"/>
              <v:fill focussize="0,0"/>
              <v:stroke weight="0.5pt" color="#000000"/>
              <v:imagedata o:title=""/>
              <o:lock v:ext="edit"/>
            </v:line>
            <w10:wrap type="none"/>
            <w10:anchorlock/>
          </v:group>
        </w:pict>
      </w:r>
    </w:p>
    <w:p>
      <w:pPr>
        <w:tabs>
          <w:tab w:val="left" w:pos="6132"/>
        </w:tabs>
        <w:spacing w:before="46"/>
        <w:ind w:left="253" w:right="0" w:firstLine="0"/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pict>
          <v:shape id="_x0000_s1032" o:spid="_x0000_s1032" style="position:absolute;left:0pt;margin-left:77.25pt;margin-top:23.6pt;height:0.1pt;width:440.8pt;mso-position-horizontal-relative:page;mso-wrap-distance-bottom:0pt;mso-wrap-distance-top:0pt;z-index:-251654144;mso-width-relative:page;mso-height-relative:page;" filled="f" stroked="t" coordorigin="1545,472" coordsize="8816,0" path="m1545,472l10361,472e">
            <v:path arrowok="t"/>
            <v:fill on="f" focussize="0,0"/>
            <v:stroke weight="0.5pt" color="#000000"/>
            <v:imagedata o:title=""/>
            <o:lock v:ext="edit"/>
            <w10:wrap type="topAndBottom"/>
          </v:shape>
        </w:pic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教育部办公厅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2022</w:t>
      </w:r>
      <w:r>
        <w:rPr>
          <w:rFonts w:hint="eastAsia" w:ascii="方正仿宋_GBK" w:hAnsi="方正仿宋_GBK" w:eastAsia="方正仿宋_GBK" w:cs="方正仿宋_GBK"/>
          <w:spacing w:val="25"/>
          <w:w w:val="95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pacing w:val="-40"/>
          <w:w w:val="95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4</w:t>
      </w:r>
      <w:r>
        <w:rPr>
          <w:rFonts w:hint="eastAsia" w:ascii="方正仿宋_GBK" w:hAnsi="方正仿宋_GBK" w:eastAsia="方正仿宋_GBK" w:cs="方正仿宋_GBK"/>
          <w:spacing w:val="26"/>
          <w:w w:val="95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pacing w:val="-41"/>
          <w:w w:val="95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spacing w:val="26"/>
          <w:w w:val="95"/>
          <w:sz w:val="32"/>
          <w:szCs w:val="32"/>
        </w:rPr>
        <w:t xml:space="preserve"> </w:t>
      </w:r>
      <w:r>
        <w:rPr>
          <w:rFonts w:hint="eastAsia" w:ascii="方正仿宋_GBK" w:hAnsi="方正仿宋_GBK" w:eastAsia="方正仿宋_GBK" w:cs="方正仿宋_GBK"/>
          <w:w w:val="95"/>
          <w:sz w:val="32"/>
          <w:szCs w:val="32"/>
        </w:rPr>
        <w:t>日印发</w:t>
      </w:r>
    </w:p>
    <w:sectPr>
      <w:pgSz w:w="11910" w:h="16840"/>
      <w:pgMar w:top="1580" w:right="940" w:bottom="1980" w:left="1400" w:header="0" w:footer="177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275.6pt;margin-top:741.7pt;height:17.55pt;width:47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8"/>
                  <w:ind w:left="20" w:right="0" w:firstLine="0"/>
                  <w:jc w:val="left"/>
                  <w:rPr>
                    <w:rFonts w:ascii="Times New Roman" w:hAnsi="Times New Roman"/>
                    <w:b/>
                    <w:sz w:val="28"/>
                  </w:rPr>
                </w:pPr>
                <w:r>
                  <w:rPr>
                    <w:rFonts w:ascii="Times New Roman" w:hAnsi="Times New Roman"/>
                    <w:b/>
                    <w:sz w:val="28"/>
                  </w:rPr>
                  <w:t xml:space="preserve">— </w:t>
                </w:r>
                <w:r>
                  <w:fldChar w:fldCharType="begin"/>
                </w:r>
                <w:r>
                  <w:rPr>
                    <w:rFonts w:ascii="Times New Roman" w:hAnsi="Times New Roman"/>
                    <w:b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rPr>
                    <w:rFonts w:ascii="Times New Roman" w:hAnsi="Times New Roman"/>
                    <w:b/>
                    <w:sz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131" w:hanging="252"/>
        <w:jc w:val="left"/>
      </w:pPr>
      <w:rPr>
        <w:rFonts w:hint="default" w:ascii="Times New Roman" w:hAnsi="Times New Roman" w:eastAsia="Times New Roman" w:cs="Times New Roman"/>
        <w:w w:val="100"/>
        <w:sz w:val="30"/>
        <w:szCs w:val="30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082" w:hanging="252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025" w:hanging="252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967" w:hanging="252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910" w:hanging="252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853" w:hanging="252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795" w:hanging="252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738" w:hanging="252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680" w:hanging="252"/>
      </w:pPr>
      <w:rPr>
        <w:rFonts w:hint="default"/>
        <w:lang w:val="en-US" w:eastAsia="en-US" w:bidi="ar-SA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31" w:hanging="253"/>
        <w:jc w:val="left"/>
      </w:pPr>
      <w:rPr>
        <w:rFonts w:hint="default" w:ascii="Times New Roman" w:hAnsi="Times New Roman" w:eastAsia="Times New Roman" w:cs="Times New Roman"/>
        <w:w w:val="100"/>
        <w:sz w:val="30"/>
        <w:szCs w:val="30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082" w:hanging="253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025" w:hanging="253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2967" w:hanging="253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3910" w:hanging="253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4853" w:hanging="253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5795" w:hanging="253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6738" w:hanging="253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680" w:hanging="253"/>
      </w:pPr>
      <w:rPr>
        <w:rFonts w:hint="default"/>
        <w:lang w:val="en-US" w:eastAsia="en-US" w:bidi="ar-SA"/>
      </w:rPr>
    </w:lvl>
  </w:abstractNum>
  <w:abstractNum w:abstractNumId="2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1032" w:hanging="241"/>
        <w:jc w:val="left"/>
      </w:pPr>
      <w:rPr>
        <w:rFonts w:hint="default" w:ascii="Times New Roman" w:hAnsi="Times New Roman" w:eastAsia="Times New Roman" w:cs="Times New Roman"/>
        <w:w w:val="100"/>
        <w:sz w:val="30"/>
        <w:szCs w:val="30"/>
        <w:lang w:val="en-US" w:eastAsia="en-US" w:bidi="ar-SA"/>
      </w:rPr>
    </w:lvl>
    <w:lvl w:ilvl="1" w:tentative="0">
      <w:start w:val="0"/>
      <w:numFmt w:val="bullet"/>
      <w:lvlText w:val="•"/>
      <w:lvlJc w:val="left"/>
      <w:pPr>
        <w:ind w:left="1892" w:hanging="241"/>
      </w:pPr>
      <w:rPr>
        <w:rFonts w:hint="default"/>
        <w:lang w:val="en-US" w:eastAsia="en-US" w:bidi="ar-SA"/>
      </w:rPr>
    </w:lvl>
    <w:lvl w:ilvl="2" w:tentative="0">
      <w:start w:val="0"/>
      <w:numFmt w:val="bullet"/>
      <w:lvlText w:val="•"/>
      <w:lvlJc w:val="left"/>
      <w:pPr>
        <w:ind w:left="2745" w:hanging="241"/>
      </w:pPr>
      <w:rPr>
        <w:rFonts w:hint="default"/>
        <w:lang w:val="en-US" w:eastAsia="en-US" w:bidi="ar-SA"/>
      </w:rPr>
    </w:lvl>
    <w:lvl w:ilvl="3" w:tentative="0">
      <w:start w:val="0"/>
      <w:numFmt w:val="bullet"/>
      <w:lvlText w:val="•"/>
      <w:lvlJc w:val="left"/>
      <w:pPr>
        <w:ind w:left="3597" w:hanging="241"/>
      </w:pPr>
      <w:rPr>
        <w:rFonts w:hint="default"/>
        <w:lang w:val="en-US" w:eastAsia="en-US" w:bidi="ar-SA"/>
      </w:rPr>
    </w:lvl>
    <w:lvl w:ilvl="4" w:tentative="0">
      <w:start w:val="0"/>
      <w:numFmt w:val="bullet"/>
      <w:lvlText w:val="•"/>
      <w:lvlJc w:val="left"/>
      <w:pPr>
        <w:ind w:left="4450" w:hanging="241"/>
      </w:pPr>
      <w:rPr>
        <w:rFonts w:hint="default"/>
        <w:lang w:val="en-US" w:eastAsia="en-US" w:bidi="ar-SA"/>
      </w:rPr>
    </w:lvl>
    <w:lvl w:ilvl="5" w:tentative="0">
      <w:start w:val="0"/>
      <w:numFmt w:val="bullet"/>
      <w:lvlText w:val="•"/>
      <w:lvlJc w:val="left"/>
      <w:pPr>
        <w:ind w:left="5303" w:hanging="241"/>
      </w:pPr>
      <w:rPr>
        <w:rFonts w:hint="default"/>
        <w:lang w:val="en-US" w:eastAsia="en-US" w:bidi="ar-SA"/>
      </w:rPr>
    </w:lvl>
    <w:lvl w:ilvl="6" w:tentative="0">
      <w:start w:val="0"/>
      <w:numFmt w:val="bullet"/>
      <w:lvlText w:val="•"/>
      <w:lvlJc w:val="left"/>
      <w:pPr>
        <w:ind w:left="6155" w:hanging="241"/>
      </w:pPr>
      <w:rPr>
        <w:rFonts w:hint="default"/>
        <w:lang w:val="en-US" w:eastAsia="en-US" w:bidi="ar-SA"/>
      </w:rPr>
    </w:lvl>
    <w:lvl w:ilvl="7" w:tentative="0">
      <w:start w:val="0"/>
      <w:numFmt w:val="bullet"/>
      <w:lvlText w:val="•"/>
      <w:lvlJc w:val="left"/>
      <w:pPr>
        <w:ind w:left="7008" w:hanging="241"/>
      </w:pPr>
      <w:rPr>
        <w:rFonts w:hint="default"/>
        <w:lang w:val="en-US" w:eastAsia="en-US" w:bidi="ar-SA"/>
      </w:rPr>
    </w:lvl>
    <w:lvl w:ilvl="8" w:tentative="0">
      <w:start w:val="0"/>
      <w:numFmt w:val="bullet"/>
      <w:lvlText w:val="•"/>
      <w:lvlJc w:val="left"/>
      <w:pPr>
        <w:ind w:left="7860" w:hanging="241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05F9301F"/>
    <w:rsid w:val="0B3D575C"/>
    <w:rsid w:val="0B674587"/>
    <w:rsid w:val="0CC954FA"/>
    <w:rsid w:val="1D750E5D"/>
    <w:rsid w:val="21AD0AEE"/>
    <w:rsid w:val="223E3E3C"/>
    <w:rsid w:val="2CA84CD4"/>
    <w:rsid w:val="2FDB2CCA"/>
    <w:rsid w:val="37CB1876"/>
    <w:rsid w:val="3DF17B5D"/>
    <w:rsid w:val="3EF67EB8"/>
    <w:rsid w:val="3F275F2C"/>
    <w:rsid w:val="42366486"/>
    <w:rsid w:val="441D4DF0"/>
    <w:rsid w:val="46B8390E"/>
    <w:rsid w:val="4B6B0F4E"/>
    <w:rsid w:val="4E255D2C"/>
    <w:rsid w:val="58B101BD"/>
    <w:rsid w:val="61BE5E24"/>
    <w:rsid w:val="65136487"/>
    <w:rsid w:val="6A674B7F"/>
    <w:rsid w:val="74CA6436"/>
    <w:rsid w:val="753B10E2"/>
    <w:rsid w:val="754E0E15"/>
    <w:rsid w:val="7BEF2D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en-US" w:eastAsia="en-US" w:bidi="ar-SA"/>
    </w:rPr>
  </w:style>
  <w:style w:type="paragraph" w:styleId="3">
    <w:name w:val="Title"/>
    <w:basedOn w:val="1"/>
    <w:qFormat/>
    <w:uiPriority w:val="1"/>
    <w:pPr>
      <w:ind w:left="1143" w:right="1602"/>
      <w:jc w:val="center"/>
    </w:pPr>
    <w:rPr>
      <w:rFonts w:ascii="方正小标宋简体" w:hAnsi="方正小标宋简体" w:eastAsia="方正小标宋简体" w:cs="方正小标宋简体"/>
      <w:sz w:val="44"/>
      <w:szCs w:val="44"/>
      <w:lang w:val="en-US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ind w:left="131" w:firstLine="640"/>
    </w:pPr>
    <w:rPr>
      <w:rFonts w:ascii="宋体" w:hAnsi="宋体" w:eastAsia="宋体" w:cs="宋体"/>
      <w:lang w:val="en-US" w:eastAsia="en-US" w:bidi="ar-SA"/>
    </w:rPr>
  </w:style>
  <w:style w:type="paragraph" w:customStyle="1" w:styleId="8">
    <w:name w:val="Table Paragraph"/>
    <w:basedOn w:val="1"/>
    <w:qFormat/>
    <w:uiPriority w:val="1"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9"/>
    <customShpInfo spid="_x0000_s1031"/>
    <customShpInfo spid="_x0000_s1030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2158</Words>
  <Characters>2342</Characters>
  <TotalTime>14</TotalTime>
  <ScaleCrop>false</ScaleCrop>
  <LinksUpToDate>false</LinksUpToDate>
  <CharactersWithSpaces>2377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2022-04-12T01:06:00Z</dcterms:created>
  <dc:creator>jyb</dc:creator>
  <cp:lastModifiedBy>Administrator</cp:lastModifiedBy>
  <dcterms:modified xsi:type="dcterms:W3CDTF">2022-04-12T01:52:55Z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2021-12-27T00:00:00Z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2022-04-12T00:00:00Z</vt:filetime>
  </property>
  <property fmtid="{D5CDD505-2E9C-101B-9397-08002B2CF9AE}" pid="5" name="KSOProductBuildVer">
    <vt:lpwstr>2052-11.1.0.11365</vt:lpwstr>
  </property>
  <property fmtid="{D5CDD505-2E9C-101B-9397-08002B2CF9AE}" pid="6" name="ICV">
    <vt:lpwstr>07166B450314404887C13EE55A3A8DEA</vt:lpwstr>
  </property>
</Properties>
</file>